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D8" w:rsidRPr="00D775D8" w:rsidRDefault="00D775D8" w:rsidP="00D775D8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168" w:tblpY="195"/>
        <w:tblW w:w="11166" w:type="dxa"/>
        <w:tblLook w:val="01E0"/>
      </w:tblPr>
      <w:tblGrid>
        <w:gridCol w:w="3936"/>
        <w:gridCol w:w="2977"/>
        <w:gridCol w:w="4253"/>
      </w:tblGrid>
      <w:tr w:rsidR="00D775D8" w:rsidRPr="009E7E08" w:rsidTr="004E4F07">
        <w:trPr>
          <w:trHeight w:val="1418"/>
        </w:trPr>
        <w:tc>
          <w:tcPr>
            <w:tcW w:w="3936" w:type="dxa"/>
          </w:tcPr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 xml:space="preserve">  Рассмотрено:</w:t>
            </w:r>
          </w:p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МОУ ООШ с. </w:t>
            </w:r>
            <w:proofErr w:type="gramStart"/>
            <w:r w:rsidRPr="009E7E08">
              <w:rPr>
                <w:rFonts w:ascii="Times New Roman" w:hAnsi="Times New Roman"/>
                <w:sz w:val="24"/>
                <w:szCs w:val="24"/>
              </w:rPr>
              <w:t>Благодатное</w:t>
            </w:r>
            <w:proofErr w:type="gramEnd"/>
          </w:p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color w:val="333229"/>
                <w:sz w:val="24"/>
                <w:szCs w:val="24"/>
              </w:rPr>
              <w:t>Протокол № ____   от «___» _________ 20</w:t>
            </w:r>
            <w:r w:rsidR="00A14FC7">
              <w:rPr>
                <w:rFonts w:ascii="Times New Roman" w:hAnsi="Times New Roman"/>
                <w:color w:val="333229"/>
                <w:sz w:val="24"/>
                <w:szCs w:val="24"/>
              </w:rPr>
              <w:t>19</w:t>
            </w:r>
            <w:r w:rsidRPr="009E7E08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 </w:t>
            </w:r>
            <w:r w:rsidRPr="009E7E0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 xml:space="preserve">Директор МОУ ООШ с. </w:t>
            </w:r>
            <w:proofErr w:type="gramStart"/>
            <w:r w:rsidRPr="009E7E08">
              <w:rPr>
                <w:rFonts w:ascii="Times New Roman" w:hAnsi="Times New Roman"/>
                <w:sz w:val="24"/>
                <w:szCs w:val="24"/>
              </w:rPr>
              <w:t>Благодатное</w:t>
            </w:r>
            <w:proofErr w:type="gramEnd"/>
          </w:p>
          <w:p w:rsidR="004E2143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 xml:space="preserve">_________  / </w:t>
            </w:r>
            <w:r w:rsidRPr="009E7E0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</w:t>
            </w:r>
            <w:r w:rsidR="004E2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7E08">
              <w:rPr>
                <w:rFonts w:ascii="Times New Roman" w:hAnsi="Times New Roman"/>
                <w:sz w:val="24"/>
                <w:szCs w:val="24"/>
              </w:rPr>
              <w:t xml:space="preserve">приказ № ____   </w:t>
            </w:r>
          </w:p>
          <w:p w:rsidR="00D775D8" w:rsidRPr="009E7E08" w:rsidRDefault="00D775D8" w:rsidP="004E4F07">
            <w:pPr>
              <w:pStyle w:val="a3"/>
              <w:ind w:left="851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>от «___» __________ 20</w:t>
            </w:r>
            <w:r w:rsidR="00A14FC7">
              <w:rPr>
                <w:rFonts w:ascii="Times New Roman" w:hAnsi="Times New Roman"/>
                <w:sz w:val="24"/>
                <w:szCs w:val="24"/>
              </w:rPr>
              <w:t>19</w:t>
            </w:r>
            <w:r w:rsidRPr="009E7E0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D775D8" w:rsidRPr="009E7E08" w:rsidRDefault="00D775D8" w:rsidP="00D775D8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Default="00D775D8" w:rsidP="00D775D8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A14FC7" w:rsidRPr="009E7E08" w:rsidRDefault="00A14FC7" w:rsidP="00D775D8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основная общеобразовательная школа с. </w:t>
      </w:r>
      <w:proofErr w:type="gramStart"/>
      <w:r w:rsidRPr="009E7E08">
        <w:rPr>
          <w:rFonts w:ascii="Times New Roman" w:eastAsia="Times New Roman" w:hAnsi="Times New Roman" w:cs="Times New Roman"/>
          <w:sz w:val="24"/>
          <w:szCs w:val="24"/>
        </w:rPr>
        <w:t>Благодатное</w:t>
      </w:r>
      <w:proofErr w:type="gramEnd"/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>Хвалынского района Саратовской области</w:t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E2143">
        <w:rPr>
          <w:rFonts w:ascii="Times New Roman" w:eastAsia="Times New Roman" w:hAnsi="Times New Roman" w:cs="Times New Roman"/>
          <w:sz w:val="24"/>
          <w:szCs w:val="24"/>
          <w:u w:val="single"/>
        </w:rPr>
        <w:t>РУССКОМУ ЯЗЫКУ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A14FC7">
        <w:rPr>
          <w:rFonts w:ascii="Times New Roman" w:eastAsia="Times New Roman" w:hAnsi="Times New Roman" w:cs="Times New Roman"/>
          <w:sz w:val="24"/>
          <w:szCs w:val="24"/>
          <w:u w:val="single"/>
        </w:rPr>
        <w:t>5, 7</w:t>
      </w:r>
      <w:r w:rsidR="004E2143">
        <w:rPr>
          <w:rFonts w:ascii="Times New Roman" w:eastAsia="Times New Roman" w:hAnsi="Times New Roman" w:cs="Times New Roman"/>
          <w:sz w:val="24"/>
          <w:szCs w:val="24"/>
          <w:u w:val="single"/>
        </w:rPr>
        <w:t>, 9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4E2143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A14FC7">
        <w:rPr>
          <w:rFonts w:ascii="Times New Roman" w:eastAsia="Times New Roman" w:hAnsi="Times New Roman" w:cs="Times New Roman"/>
          <w:sz w:val="24"/>
          <w:szCs w:val="24"/>
        </w:rPr>
        <w:t>9</w:t>
      </w:r>
      <w:r w:rsidR="00D775D8" w:rsidRPr="009E7E08">
        <w:rPr>
          <w:rFonts w:ascii="Times New Roman" w:eastAsia="Times New Roman" w:hAnsi="Times New Roman" w:cs="Times New Roman"/>
          <w:sz w:val="24"/>
          <w:szCs w:val="24"/>
        </w:rPr>
        <w:t xml:space="preserve"> - 20</w:t>
      </w:r>
      <w:r w:rsidR="00A14FC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775D8" w:rsidRPr="009E7E08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E2143">
        <w:rPr>
          <w:rFonts w:ascii="Times New Roman" w:eastAsia="Times New Roman" w:hAnsi="Times New Roman" w:cs="Times New Roman"/>
          <w:sz w:val="24"/>
          <w:szCs w:val="24"/>
          <w:u w:val="single"/>
        </w:rPr>
        <w:t>Логунова Надежда Сергеевна</w:t>
      </w:r>
      <w:r w:rsidRPr="009E7E0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75D8" w:rsidRPr="009E7E08" w:rsidRDefault="00D775D8" w:rsidP="00D775D8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>с. Благодатное</w:t>
      </w:r>
    </w:p>
    <w:p w:rsidR="00D775D8" w:rsidRPr="009E7E08" w:rsidRDefault="00D775D8" w:rsidP="00D775D8">
      <w:pPr>
        <w:spacing w:after="0"/>
        <w:ind w:lef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7E0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14FC7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E7E0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392C8A" w:rsidRPr="009E7E08" w:rsidRDefault="00392C8A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D775D8" w:rsidRPr="009E7E08" w:rsidRDefault="00D775D8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D775D8" w:rsidRPr="009E7E08" w:rsidRDefault="006154D3" w:rsidP="0083585E">
      <w:pPr>
        <w:tabs>
          <w:tab w:val="left" w:pos="567"/>
          <w:tab w:val="center" w:pos="5598"/>
        </w:tabs>
        <w:ind w:left="851" w:firstLine="709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1. </w:t>
      </w:r>
      <w:r w:rsidR="00D775D8" w:rsidRPr="009E7E08">
        <w:rPr>
          <w:rFonts w:ascii="Times New Roman" w:hAnsi="Times New Roman" w:cs="Times New Roman"/>
          <w:b/>
          <w:bCs/>
          <w:spacing w:val="-2"/>
          <w:sz w:val="24"/>
          <w:szCs w:val="24"/>
        </w:rPr>
        <w:t>Пояснительная записка</w:t>
      </w:r>
    </w:p>
    <w:p w:rsidR="00D775D8" w:rsidRPr="009E7E08" w:rsidRDefault="00D775D8" w:rsidP="004E4F07">
      <w:pPr>
        <w:shd w:val="clear" w:color="auto" w:fill="FFFFFF"/>
        <w:spacing w:after="0" w:line="240" w:lineRule="auto"/>
        <w:ind w:left="-284" w:firstLine="813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</w:rPr>
        <w:t xml:space="preserve">Рабочая  программа по русскому языку разработана на основе федерального компонента государственного образовательного стандарта основного общего образования по русскому языку, примерной программы основного общего образования по русскому языку для 5 – 9 классов общеобразовательных учреждений, авторской программы для 5 – 9 классов под редакцией М.Т.Баранова,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Т.А.Ладыженской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Н.М.Шанского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(2011 г.),</w:t>
      </w:r>
      <w:proofErr w:type="gramEnd"/>
    </w:p>
    <w:p w:rsidR="00D775D8" w:rsidRPr="009E7E08" w:rsidRDefault="00D775D8" w:rsidP="004E4F07">
      <w:pPr>
        <w:shd w:val="clear" w:color="auto" w:fill="FFFFFF"/>
        <w:spacing w:after="0" w:line="240" w:lineRule="auto"/>
        <w:ind w:left="-284" w:firstLine="813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В настоящую программу внесены изменения: добавлены изучаемые дидактические единицы, изменено распределение количества часов на изучаемые разделы в соответствии с учебным планом образовательного учреждения.</w:t>
      </w:r>
    </w:p>
    <w:p w:rsidR="00D775D8" w:rsidRPr="009E7E08" w:rsidRDefault="00D775D8" w:rsidP="004E4F07">
      <w:pPr>
        <w:spacing w:after="0" w:line="240" w:lineRule="auto"/>
        <w:ind w:left="-284" w:firstLine="851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D775D8" w:rsidRPr="009E7E08" w:rsidRDefault="00D775D8" w:rsidP="004E4F07">
      <w:pPr>
        <w:spacing w:after="0" w:line="240" w:lineRule="auto"/>
        <w:ind w:left="-284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</w:rPr>
        <w:t xml:space="preserve">Рабочая  программа по русскому языку представляет собой целостный документ, включающий  разделы: пояснительную записку; общая характеристика курса; место предмета в учебном плане, личностные,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конкретного учебного предмета; содержание учебного курса; планируемые результаты изучения курса; описание</w:t>
      </w:r>
      <w:r w:rsidR="006154D3" w:rsidRPr="009E7E08">
        <w:rPr>
          <w:rFonts w:ascii="Times New Roman" w:hAnsi="Times New Roman" w:cs="Times New Roman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z w:val="24"/>
          <w:szCs w:val="24"/>
        </w:rPr>
        <w:t>учебно-методического и материально-технического обеспечения образовательного процесса; календарно-тематическое планирование с определе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нием  основных видов учебной деятельности;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D775D8" w:rsidRPr="009E7E08" w:rsidRDefault="00D775D8" w:rsidP="004E4F07">
      <w:pPr>
        <w:widowControl w:val="0"/>
        <w:spacing w:after="0" w:line="240" w:lineRule="auto"/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6154D3" w:rsidRPr="009E7E08" w:rsidRDefault="006154D3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Язык–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 Русский язык – государственный язык Российской Федерации, средство межнационального общения  и консолидации народов России.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Свободное владение родным русским языком – надежная основа каждого русского человека в его жизни, труде, творческой деятельности. Для реализации этой цели необходимо поднять преподавание русского языка на новый качественный уровень, соответствующий условиям и потребностям современного общества, усилить практическую направленность обучения русскому языку, повысить эффективность каждого урока.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подхода. Специальной целью преподавания русского языка в школе является формирование </w:t>
      </w:r>
      <w:r w:rsidRPr="009E7E08">
        <w:rPr>
          <w:rFonts w:ascii="Times New Roman" w:hAnsi="Times New Roman" w:cs="Times New Roman"/>
          <w:i/>
          <w:sz w:val="24"/>
          <w:szCs w:val="24"/>
        </w:rPr>
        <w:t xml:space="preserve">коммуникативной, языковой, лингвистической (языковедческой) и </w:t>
      </w:r>
      <w:proofErr w:type="spellStart"/>
      <w:r w:rsidRPr="009E7E08">
        <w:rPr>
          <w:rFonts w:ascii="Times New Roman" w:hAnsi="Times New Roman" w:cs="Times New Roman"/>
          <w:i/>
          <w:sz w:val="24"/>
          <w:szCs w:val="24"/>
        </w:rPr>
        <w:t>культуроведческой</w:t>
      </w:r>
      <w:proofErr w:type="spellEnd"/>
      <w:r w:rsidRPr="009E7E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z w:val="24"/>
          <w:szCs w:val="24"/>
        </w:rPr>
        <w:t>компетенций.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 w:rsidRPr="009E7E08">
        <w:rPr>
          <w:rFonts w:ascii="Times New Roman" w:hAnsi="Times New Roman" w:cs="Times New Roman"/>
          <w:sz w:val="24"/>
          <w:szCs w:val="24"/>
        </w:rPr>
        <w:t xml:space="preserve"> (в рамках программы) предполагает овладение видами речевой деятельности и основами культуры устной и письменной речи, базовыми </w:t>
      </w:r>
      <w:r w:rsidRPr="009E7E08">
        <w:rPr>
          <w:rFonts w:ascii="Times New Roman" w:hAnsi="Times New Roman" w:cs="Times New Roman"/>
          <w:sz w:val="24"/>
          <w:szCs w:val="24"/>
        </w:rPr>
        <w:lastRenderedPageBreak/>
        <w:t>умениями и навыками использования языка в жизненно важных сферах и ситуациях общения.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/>
          <w:sz w:val="24"/>
          <w:szCs w:val="24"/>
        </w:rPr>
        <w:t>Языковая и лингвистическая (языковедческая) компетенции</w:t>
      </w:r>
      <w:r w:rsidRPr="009E7E08">
        <w:rPr>
          <w:rFonts w:ascii="Times New Roman" w:hAnsi="Times New Roman" w:cs="Times New Roman"/>
          <w:sz w:val="24"/>
          <w:szCs w:val="24"/>
        </w:rPr>
        <w:t xml:space="preserve"> предполагают освоение необходимых знаний о языке как языковой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формировании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умение пользоваться различными лингвистическими словарями.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851"/>
        <w:rPr>
          <w:rFonts w:ascii="Times New Roman" w:hAnsi="Times New Roman" w:cs="Times New Roman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b/>
          <w:sz w:val="24"/>
          <w:szCs w:val="24"/>
        </w:rPr>
        <w:t>Культуроведческая</w:t>
      </w:r>
      <w:proofErr w:type="spellEnd"/>
      <w:r w:rsidRPr="009E7E08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 w:rsidRPr="009E7E08">
        <w:rPr>
          <w:rFonts w:ascii="Times New Roman" w:hAnsi="Times New Roman" w:cs="Times New Roman"/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E775D9" w:rsidRPr="009E7E08" w:rsidRDefault="00E775D9" w:rsidP="004E4F07">
      <w:pPr>
        <w:spacing w:line="240" w:lineRule="auto"/>
        <w:ind w:left="-284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Технологии обучения</w:t>
      </w:r>
    </w:p>
    <w:p w:rsidR="00E775D9" w:rsidRPr="009E7E08" w:rsidRDefault="00E775D9" w:rsidP="004E4F07">
      <w:pPr>
        <w:spacing w:after="0" w:line="240" w:lineRule="auto"/>
        <w:ind w:left="-284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модернизации российского образования подчеркивает необходимость «ориентации образования не только на усвоение 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определенной суммы знаний, но и на развитие его личности, его познавательных и созидательных способностей». Проблема достижения всеми обучающимися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обязательногоминимума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решается использованием технологии уровневой дифференциации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ровневая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дифференциация выражается в том, что обучаясь по одной программе и учебникам, обучающиеся могут усваивать материал на различных уровнях. Определяющим при этом является уровень обязательной подготовки. На его основе формируются более высокие уровни овладения материалом.</w:t>
      </w:r>
    </w:p>
    <w:p w:rsidR="00E775D9" w:rsidRPr="009E7E08" w:rsidRDefault="00E775D9" w:rsidP="004E4F07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Широкое использование современных технологий обучения, таких как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социокультурно-адаптивная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здоровьесберегающая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>, технология обучения в сотрудничестве, ИКТ и проектная методика, игровые технологии, позволяют интенсифицировать процесс обучения и сделать его более увлекательным и эффективным.</w:t>
      </w:r>
    </w:p>
    <w:p w:rsidR="00E775D9" w:rsidRPr="009E7E08" w:rsidRDefault="00E775D9" w:rsidP="004E4F07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Программа также предусматривает другие варианты дидактико-технологического обеспечения учебного процесса: таблицы, раздаточный материал, материалы для итогового и промежуточного контроля, тестовые задания, видеофильмы, лингвистические справочники и словари.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Для достижения требуемых результатов обучения используются в работе следующие </w:t>
      </w:r>
      <w:r w:rsidRPr="009E7E08">
        <w:rPr>
          <w:rFonts w:ascii="Times New Roman" w:hAnsi="Times New Roman" w:cs="Times New Roman"/>
          <w:sz w:val="24"/>
          <w:szCs w:val="24"/>
          <w:u w:val="single"/>
        </w:rPr>
        <w:t>средства обучения</w:t>
      </w:r>
      <w:r w:rsidRPr="009E7E08">
        <w:rPr>
          <w:rFonts w:ascii="Times New Roman" w:hAnsi="Times New Roman" w:cs="Times New Roman"/>
          <w:sz w:val="24"/>
          <w:szCs w:val="24"/>
        </w:rPr>
        <w:t xml:space="preserve"> (в том числе электронные):</w:t>
      </w:r>
    </w:p>
    <w:p w:rsidR="008F31EB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традиционное обучение;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активное обучение (сотрудничество, элементы контекстного подхода, индивидуализация обучения);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интерактивные подходы (творческие задания, работа в малых группах);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проблемное обучение;</w:t>
      </w:r>
    </w:p>
    <w:p w:rsidR="00E775D9" w:rsidRPr="009E7E08" w:rsidRDefault="00E775D9" w:rsidP="004E4F07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коллективный способ обучения (работа в парах постоянного и сменного состава).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E7E0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Формы организации образовательного процесса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Основная форма организации учебного процесса – урок. В планировании учебного материала, а также в зависимости от цели урока используются следующие типы и формы проведения уроков: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E7E08">
        <w:rPr>
          <w:rFonts w:ascii="Times New Roman" w:hAnsi="Times New Roman" w:cs="Times New Roman"/>
          <w:sz w:val="24"/>
          <w:szCs w:val="24"/>
        </w:rPr>
        <w:t>урок изучения и первичного закрепления знаний  (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>урок-лекция)</w:t>
      </w:r>
      <w:r w:rsidRPr="009E7E08">
        <w:rPr>
          <w:rFonts w:ascii="Times New Roman" w:hAnsi="Times New Roman" w:cs="Times New Roman"/>
          <w:sz w:val="24"/>
          <w:szCs w:val="24"/>
        </w:rPr>
        <w:t>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урок закрепления новых знаний и выработки умений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урок обобщения и систематизации знаний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урок-практикум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,у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рок-зачет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E7E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урок проверки, оценки и контроля знаний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(урок-семинар)</w:t>
      </w:r>
      <w:r w:rsidRPr="009E7E08">
        <w:rPr>
          <w:rFonts w:ascii="Times New Roman" w:hAnsi="Times New Roman" w:cs="Times New Roman"/>
          <w:sz w:val="24"/>
          <w:szCs w:val="24"/>
        </w:rPr>
        <w:t>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урок коррекции знаний;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комбинированный урок;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урок применения знаний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(урок-исследование)</w:t>
      </w:r>
      <w:r w:rsidRPr="009E7E08">
        <w:rPr>
          <w:rFonts w:ascii="Times New Roman" w:hAnsi="Times New Roman" w:cs="Times New Roman"/>
          <w:sz w:val="24"/>
          <w:szCs w:val="24"/>
        </w:rPr>
        <w:t>;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урок развития речи.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u w:val="single"/>
        </w:rPr>
      </w:pPr>
    </w:p>
    <w:p w:rsidR="00E775D9" w:rsidRPr="009E7E08" w:rsidRDefault="00E775D9" w:rsidP="004E4F07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>Методы и формы обучения</w:t>
      </w:r>
      <w:r w:rsidRPr="009E7E0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-элементы диалоговой, игровой, проблемной технологий;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элементы развивающего обучения; </w:t>
      </w:r>
    </w:p>
    <w:p w:rsidR="00E775D9" w:rsidRPr="009E7E08" w:rsidRDefault="00E775D9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</w:rPr>
        <w:t>- диалог, беседа, проблемные задания, наблюдение, рассказ, выполнение творческих работ, упражнения, практикумы, работа с текстом, работа с иллюстративным материалом, анализ языкового материала, разного рода конструирование, работа с алгоритмами, работа с таблицей, тренинг, проверочные, контрольные работы, работа с учебником, фронтальный опрос, грамматические разборы, работа с опорным материалом, работа со справочной литературой, разнообразные диктанты (словарный, схематический, лексический, распределительный, выборочный, объяснительный, цифровой…), сочинение (по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картине, по данному сюжету, миниатюра…), изложение (сжатое, подробное, выборочное), тест.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 w:firstLine="851"/>
        <w:rPr>
          <w:rFonts w:ascii="Times New Roman" w:hAnsi="Times New Roman" w:cs="Times New Roman"/>
          <w:spacing w:val="-2"/>
          <w:sz w:val="24"/>
          <w:szCs w:val="24"/>
        </w:rPr>
      </w:pPr>
    </w:p>
    <w:p w:rsidR="006154D3" w:rsidRPr="009E7E08" w:rsidRDefault="006154D3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3. </w:t>
      </w:r>
      <w:r w:rsidRPr="009E7E08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6154D3" w:rsidRPr="009E7E08" w:rsidRDefault="006154D3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русского  языка 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в 5 классе в объеме 170 часов (5 часов в неделю, 34 учебных недели); 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в 6 классе – 204 часов (6 часов в неделю, 34 учебных недели); 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в 7 классе – 136 часов (4 часа в неделю, 34 учебных недели);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в 8 классе – 102 часов (3 часа в неделю, 34 учебных недели);</w:t>
      </w:r>
    </w:p>
    <w:p w:rsidR="007960A0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в 9 классе – 68 часов (2 часа в неделю, 34 учебных недели).</w:t>
      </w:r>
    </w:p>
    <w:p w:rsidR="00A14FC7" w:rsidRPr="009E7E08" w:rsidRDefault="00A14FC7" w:rsidP="0083585E">
      <w:pPr>
        <w:shd w:val="clear" w:color="auto" w:fill="FFFFFF"/>
        <w:spacing w:after="0" w:line="317" w:lineRule="exact"/>
        <w:ind w:left="851"/>
        <w:rPr>
          <w:rFonts w:ascii="Times New Roman" w:hAnsi="Times New Roman" w:cs="Times New Roman"/>
          <w:sz w:val="24"/>
          <w:szCs w:val="24"/>
        </w:rPr>
      </w:pPr>
    </w:p>
    <w:p w:rsidR="00A14FC7" w:rsidRPr="009E7E08" w:rsidRDefault="00A14FC7" w:rsidP="00A14FC7">
      <w:pPr>
        <w:spacing w:after="0" w:line="240" w:lineRule="auto"/>
        <w:ind w:left="851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Учебно-тематический план по русскому языку для 5 класса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6"/>
        <w:gridCol w:w="1701"/>
        <w:gridCol w:w="1701"/>
        <w:gridCol w:w="1233"/>
      </w:tblGrid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Вводный урок. Язык и общение.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начальных классах.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 Культура речи.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Орфоэпия. Графика. Орфография. 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Лексика. Культура речи.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. Орфография. Культура речи.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4FC7" w:rsidRPr="009E7E08" w:rsidTr="00A14FC7">
        <w:trPr>
          <w:trHeight w:val="695"/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Орфография. Культура речи.</w:t>
            </w:r>
          </w:p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Имя </w:t>
            </w: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прилагательное. Глагол.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FC7" w:rsidRPr="009E7E08" w:rsidTr="00A14FC7">
        <w:trPr>
          <w:jc w:val="center"/>
        </w:trPr>
        <w:tc>
          <w:tcPr>
            <w:tcW w:w="5206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701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FC7" w:rsidRDefault="00A14FC7" w:rsidP="007960A0">
      <w:pPr>
        <w:spacing w:after="0" w:line="240" w:lineRule="auto"/>
        <w:ind w:left="851" w:firstLine="709"/>
        <w:rPr>
          <w:rFonts w:ascii="Times New Roman" w:hAnsi="Times New Roman" w:cs="Times New Roman"/>
          <w:b/>
          <w:sz w:val="24"/>
          <w:szCs w:val="24"/>
        </w:rPr>
      </w:pPr>
    </w:p>
    <w:p w:rsidR="00A14FC7" w:rsidRPr="009E7E08" w:rsidRDefault="00A14FC7" w:rsidP="00A14FC7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Учебно-тематический план по русскому языку для 7 класса</w:t>
      </w: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6"/>
        <w:gridCol w:w="1633"/>
        <w:gridCol w:w="1735"/>
        <w:gridCol w:w="1210"/>
      </w:tblGrid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ind w:left="851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</w:t>
            </w: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развивающееся явление.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5-6 классах.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Орфография. Культура речи.</w:t>
            </w:r>
          </w:p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Деепричастие.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Категория состояния.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 Культура речи.</w:t>
            </w:r>
          </w:p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Предлог.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Частица.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Междометие.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5-7 классах.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FC7" w:rsidRPr="009E7E08" w:rsidTr="00A14FC7">
        <w:trPr>
          <w:jc w:val="center"/>
        </w:trPr>
        <w:tc>
          <w:tcPr>
            <w:tcW w:w="5913" w:type="dxa"/>
          </w:tcPr>
          <w:p w:rsidR="00A14FC7" w:rsidRPr="009E7E08" w:rsidRDefault="00A14FC7" w:rsidP="00A14FC7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41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4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A14FC7" w:rsidRPr="009E7E08" w:rsidRDefault="00A14FC7" w:rsidP="00A14FC7">
            <w:pPr>
              <w:spacing w:after="0" w:line="240" w:lineRule="auto"/>
              <w:ind w:left="851" w:hanging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0A0" w:rsidRPr="009E7E08" w:rsidRDefault="007960A0" w:rsidP="0083585E">
      <w:pPr>
        <w:spacing w:before="100" w:beforeAutospacing="1" w:after="0" w:line="240" w:lineRule="auto"/>
        <w:ind w:left="851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Учебно-тематический план по русскому языку для 9 класса</w:t>
      </w: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701"/>
        <w:gridCol w:w="1701"/>
        <w:gridCol w:w="1275"/>
      </w:tblGrid>
      <w:tr w:rsidR="007960A0" w:rsidRPr="009E7E08" w:rsidTr="004E4F07">
        <w:trPr>
          <w:trHeight w:val="279"/>
        </w:trPr>
        <w:tc>
          <w:tcPr>
            <w:tcW w:w="5245" w:type="dxa"/>
            <w:vMerge w:val="restart"/>
          </w:tcPr>
          <w:p w:rsidR="007960A0" w:rsidRPr="009E7E08" w:rsidRDefault="007960A0" w:rsidP="0083585E">
            <w:pPr>
              <w:spacing w:after="0" w:line="240" w:lineRule="auto"/>
              <w:ind w:left="851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nil"/>
            </w:tcBorders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275" w:type="dxa"/>
            <w:tcBorders>
              <w:bottom w:val="nil"/>
            </w:tcBorders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7960A0" w:rsidRPr="009E7E08" w:rsidTr="004E4F07">
        <w:trPr>
          <w:trHeight w:val="151"/>
        </w:trPr>
        <w:tc>
          <w:tcPr>
            <w:tcW w:w="5245" w:type="dxa"/>
            <w:vMerge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60A0" w:rsidRPr="009E7E08" w:rsidTr="004E4F07">
        <w:trPr>
          <w:trHeight w:val="305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языка.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A0" w:rsidRPr="009E7E08" w:rsidTr="004E4F07">
        <w:trPr>
          <w:trHeight w:val="313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5-8 классах.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0A0" w:rsidRPr="009E7E08" w:rsidTr="004E4F07">
        <w:trPr>
          <w:trHeight w:val="557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                                        Сложное предложение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A0" w:rsidRPr="009E7E08" w:rsidTr="004E4F07">
        <w:trPr>
          <w:trHeight w:val="489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Сложные союзные предложения.</w:t>
            </w:r>
          </w:p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Сложносочиненные предложения 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960A0" w:rsidRPr="009E7E08" w:rsidTr="004E4F07">
        <w:trPr>
          <w:trHeight w:val="417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60A0" w:rsidRPr="009E7E08" w:rsidTr="004E4F07">
        <w:trPr>
          <w:trHeight w:val="267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0A0" w:rsidRPr="009E7E08" w:rsidTr="004E4F07">
        <w:trPr>
          <w:trHeight w:val="574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A0" w:rsidRPr="009E7E08" w:rsidTr="004E4F07">
        <w:trPr>
          <w:trHeight w:val="279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60A0" w:rsidRPr="009E7E08" w:rsidTr="004E4F07">
        <w:trPr>
          <w:trHeight w:val="279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в 9 классе.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0A0" w:rsidRPr="009E7E08" w:rsidTr="004E4F07">
        <w:trPr>
          <w:trHeight w:val="279"/>
        </w:trPr>
        <w:tc>
          <w:tcPr>
            <w:tcW w:w="5245" w:type="dxa"/>
          </w:tcPr>
          <w:p w:rsidR="007960A0" w:rsidRPr="009E7E08" w:rsidRDefault="007960A0" w:rsidP="007D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года.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A0" w:rsidRPr="009E7E08" w:rsidTr="004E4F07">
        <w:trPr>
          <w:trHeight w:val="279"/>
        </w:trPr>
        <w:tc>
          <w:tcPr>
            <w:tcW w:w="524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01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960A0" w:rsidRPr="009E7E08" w:rsidRDefault="007960A0" w:rsidP="00392C8A">
            <w:pPr>
              <w:spacing w:after="0" w:line="240" w:lineRule="auto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60A0" w:rsidRPr="009E7E08" w:rsidRDefault="007960A0" w:rsidP="007960A0">
      <w:pPr>
        <w:shd w:val="clear" w:color="auto" w:fill="FFFFFF"/>
        <w:spacing w:after="0" w:line="317" w:lineRule="exact"/>
        <w:ind w:left="851"/>
        <w:rPr>
          <w:rFonts w:ascii="Times New Roman" w:hAnsi="Times New Roman" w:cs="Times New Roman"/>
          <w:sz w:val="24"/>
          <w:szCs w:val="24"/>
        </w:rPr>
      </w:pPr>
    </w:p>
    <w:p w:rsidR="00442872" w:rsidRPr="009E7E08" w:rsidRDefault="00442872" w:rsidP="0083585E">
      <w:pPr>
        <w:shd w:val="clear" w:color="auto" w:fill="FFFFFF"/>
        <w:spacing w:after="0" w:line="240" w:lineRule="auto"/>
        <w:ind w:left="851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7E0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4.</w:t>
      </w:r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Личностные, </w:t>
      </w:r>
      <w:proofErr w:type="spellStart"/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конкретного учебного предмета, курса</w:t>
      </w:r>
      <w:r w:rsidRPr="009E7E0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>Личностными результатами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программы по русскому языку являются: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2. 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3. Достаточный объем словарного запаса и усвоение грамматических сре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>Метапредметными</w:t>
      </w:r>
      <w:proofErr w:type="spellEnd"/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proofErr w:type="spellStart"/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>результатами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>освоенияобучающимися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по русскому языку являются: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1.  Владение всеми видами речевой деятельности: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адекватное понимание информации устного и письменного сообщения;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владение разными видами чтения;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способность извлекать информацию из различных источников, включая СМИ, компакт-диски учебного назначения, ресурсы Интернета;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сохранению и передаче информации, полученной в результате чтения или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>, в том числе и с помощью технических средств и информационных технологий;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способность определять цели предстоящей учебной деятельности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действий, оценивать достигнутые результаты и адекватно формулировать их в устной и письменной форме;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442872" w:rsidRPr="009E7E08" w:rsidRDefault="00442872" w:rsidP="004E4F0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умение выступать перед аудиторией сверстников с небольшими  сообщениями, докладом.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2.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межпредметном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уровне (на уроках литературы, иностранного языка, истории и других).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3.  Коммуникативное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42872" w:rsidRPr="009E7E08" w:rsidRDefault="00442872" w:rsidP="004E4F0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>Предметными</w:t>
      </w:r>
      <w:r w:rsidR="0083585E" w:rsidRPr="009E7E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i/>
          <w:color w:val="000000"/>
          <w:sz w:val="24"/>
          <w:szCs w:val="24"/>
        </w:rPr>
        <w:t>результатами</w:t>
      </w:r>
      <w:r w:rsidR="0083585E" w:rsidRPr="009E7E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освоения</w:t>
      </w:r>
      <w:proofErr w:type="gramEnd"/>
      <w:r w:rsidR="0083585E"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color w:val="000000"/>
          <w:sz w:val="24"/>
          <w:szCs w:val="24"/>
        </w:rPr>
        <w:t>обучающимися программы по русскому языку являются: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1.  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русского языка в жизни человека и общества.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2.  Понимание определяющей роли языка в развитии интеллектуальных и творческих способностей личности, при получении 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 а также роли русского языка в процессе самообразования.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3.  Владение всеми видами речевой деятельности: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 w:rsidRPr="009E7E0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аудирование</w:t>
      </w:r>
      <w:proofErr w:type="spellEnd"/>
      <w:r w:rsidRPr="009E7E0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и чтение: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адекватное понимание информации устного и письменного сообщени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я(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цели, темы текста, основной и дополнительной информации);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владение разными видами чтения (просмотровым, ознакомительным, изучающим) текстов разных стилей и жанров;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владение умениями информационной переработки прочитанного текста (план, тезисы); приемами работы с книгой, периодическими изданиями;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способность свободно пользоваться словарями различных типов, справочной литературой, в Ом числе на электронных носителях;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адекватное восприятие на слух текстов разных стилей и жанров; владение различными видами </w:t>
      </w:r>
      <w:proofErr w:type="spell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аудировани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9E7E0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с полным пониманием текста, с понимание его основного содержания, с выборочным извлечением информации);</w:t>
      </w:r>
    </w:p>
    <w:p w:rsidR="00442872" w:rsidRPr="009E7E08" w:rsidRDefault="00442872" w:rsidP="004E4F07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умение сравнивать речевые высказывания с точки зрения их содержания, принадлежности к определенной функциональной разновидности языка и использованных языковых средств;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говорение и письмо: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умение воспроизводить в устной и письменной форме прослушанный и прочитанный текст с заданной степенью свернутости (план, пересказ, тезисы);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др.); адекватно выражать свое отношение к фактам и явлениям окружающей действительности, к 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, услышанному, увиденному;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</w:t>
      </w:r>
      <w:proofErr w:type="gramStart"/>
      <w:r w:rsidRPr="009E7E08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9E7E08">
        <w:rPr>
          <w:rFonts w:ascii="Times New Roman" w:hAnsi="Times New Roman" w:cs="Times New Roman"/>
          <w:color w:val="000000"/>
          <w:sz w:val="24"/>
          <w:szCs w:val="24"/>
        </w:rPr>
        <w:t>оответствии с коммуникативной задачей;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владение различными видами монолога и диалога; выступление перед аудиторией сверстников;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соблюдение в практике речевого общения основных орфоэпических, лексических и грамматических норм СРЛЯ; стилистически корректное использование лексики и фразеологии; соблюдение в практике письма основных правил орфографии и пунктуации;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способность участвовать в речевом общении с соблюдением норм речевого этикета; уместно пользоваться внеязыковыми средствами общения (жестами, мимикой) в различных ситуациях общения;</w:t>
      </w:r>
    </w:p>
    <w:p w:rsidR="00442872" w:rsidRPr="009E7E08" w:rsidRDefault="00442872" w:rsidP="004E4F07">
      <w:pPr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осуществление речевого самоконтроля; способность оценивать свою речь с точки зрения ее содержания, языкового оформления и эффективности коммуникативных задач; умение находить грамматические и речевые ошибки, недочеты, исправлять их совершенствовать и редактировать собственные тексты.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4.  Усвоение основ научных знаний о родном языке; понимание взаимосвязи его уровней и единиц.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5.  Освоение базовых понятий лингвистики: лингвистика и ее основные разделы; язык и речевое общение, речь устная и письменная; монолог и диалог; ситуация речевого общения; функционально-смысловые типы речи; текст, основные единицы языка, их признаки и особенности употребления в речи.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6.  Проведение различных видов анализа слова, синтаксического анализа словосочетания и предложения: анализ текста с точки зрения его содержания, основных признаков и структуры принадлежности к определенным функциональным разновидностям языка, особенностей оформления, использования выразительных средств языка.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color w:val="000000"/>
          <w:sz w:val="24"/>
          <w:szCs w:val="24"/>
        </w:rPr>
        <w:t>7.  Осознание эстетической функции русского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442872" w:rsidRPr="009E7E08" w:rsidRDefault="00442872" w:rsidP="004E4F07">
      <w:pPr>
        <w:shd w:val="clear" w:color="auto" w:fill="FFFFFF"/>
        <w:tabs>
          <w:tab w:val="left" w:pos="709"/>
        </w:tabs>
        <w:spacing w:after="0" w:line="240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Результаты обучения представлены в Требованиях к уровню подготовки выпускников, которые содержат следующие компоненты: </w:t>
      </w:r>
      <w:r w:rsidRPr="009E7E08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  <w:r w:rsidRPr="009E7E08">
        <w:rPr>
          <w:rFonts w:ascii="Times New Roman" w:hAnsi="Times New Roman" w:cs="Times New Roman"/>
          <w:sz w:val="24"/>
          <w:szCs w:val="24"/>
        </w:rPr>
        <w:t xml:space="preserve"> – перечень необходимых для усвоения каждым учащимся знаний; </w:t>
      </w:r>
      <w:r w:rsidRPr="009E7E08">
        <w:rPr>
          <w:rFonts w:ascii="Times New Roman" w:hAnsi="Times New Roman" w:cs="Times New Roman"/>
          <w:b/>
          <w:bCs/>
          <w:sz w:val="24"/>
          <w:szCs w:val="24"/>
        </w:rPr>
        <w:t xml:space="preserve">уметь </w:t>
      </w:r>
      <w:r w:rsidRPr="009E7E08">
        <w:rPr>
          <w:rFonts w:ascii="Times New Roman" w:hAnsi="Times New Roman" w:cs="Times New Roman"/>
          <w:sz w:val="24"/>
          <w:szCs w:val="24"/>
        </w:rPr>
        <w:t xml:space="preserve">– перечень конкретных умений и навыков по русскому языку, основных видов речевой деятельности; выделена также группа знаний и умений, востребованных </w:t>
      </w:r>
      <w:r w:rsidRPr="009E7E08">
        <w:rPr>
          <w:rFonts w:ascii="Times New Roman" w:hAnsi="Times New Roman" w:cs="Times New Roman"/>
          <w:b/>
          <w:bCs/>
          <w:sz w:val="24"/>
          <w:szCs w:val="24"/>
        </w:rPr>
        <w:t>в практической деятельности ученика и его повседневной жизни</w:t>
      </w:r>
      <w:r w:rsidRPr="009E7E08">
        <w:rPr>
          <w:rFonts w:ascii="Times New Roman" w:hAnsi="Times New Roman" w:cs="Times New Roman"/>
          <w:sz w:val="24"/>
          <w:szCs w:val="24"/>
        </w:rPr>
        <w:t>.</w:t>
      </w: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813"/>
        <w:jc w:val="both"/>
        <w:rPr>
          <w:rFonts w:ascii="Times New Roman" w:hAnsi="Times New Roman" w:cs="Times New Roman"/>
          <w:sz w:val="24"/>
          <w:szCs w:val="24"/>
        </w:rPr>
      </w:pPr>
    </w:p>
    <w:p w:rsidR="00442872" w:rsidRPr="009E7E08" w:rsidRDefault="00442872" w:rsidP="004E4F07">
      <w:pPr>
        <w:shd w:val="clear" w:color="auto" w:fill="FFFFFF"/>
        <w:spacing w:after="0" w:line="240" w:lineRule="auto"/>
        <w:ind w:lef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Доминирующей идеей курса является </w:t>
      </w:r>
      <w:r w:rsidRPr="009E7E08">
        <w:rPr>
          <w:rFonts w:ascii="Times New Roman" w:hAnsi="Times New Roman" w:cs="Times New Roman"/>
          <w:i/>
          <w:sz w:val="24"/>
          <w:szCs w:val="24"/>
        </w:rPr>
        <w:t>интенсивное речевое и интеллектуальное развитие</w:t>
      </w:r>
      <w:r w:rsidRPr="009E7E08">
        <w:rPr>
          <w:rFonts w:ascii="Times New Roman" w:hAnsi="Times New Roman" w:cs="Times New Roman"/>
          <w:sz w:val="24"/>
          <w:szCs w:val="24"/>
        </w:rPr>
        <w:t xml:space="preserve"> учащихся. Программа создает условия для реализации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подходов к изучению русского языка в школе.</w:t>
      </w:r>
    </w:p>
    <w:p w:rsidR="00D775D8" w:rsidRPr="009E7E08" w:rsidRDefault="00D775D8" w:rsidP="004E4F0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392C8A" w:rsidRPr="009E7E08" w:rsidRDefault="00392C8A" w:rsidP="004E4F07">
      <w:pPr>
        <w:shd w:val="clear" w:color="auto" w:fill="FFFFFF"/>
        <w:spacing w:line="317" w:lineRule="exact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5.</w:t>
      </w: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Содержание тем учебного курса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«Русский язык 5 класс» (170 ч)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Язык и общение(3ч)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Язык и человек. Общение устное и письменное. Стили речи.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Повторение </w:t>
      </w:r>
      <w:proofErr w:type="gramStart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изученного</w:t>
      </w:r>
      <w:proofErr w:type="gramEnd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в начальных классах (20ч)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Части слова.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Орфограмма. Место орфограмм в словах. Правописание проверяемых и непроверяемых гласных и согласных в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корне слова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Правописание букв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и, а, у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после шипящих. Разделительные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ъ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и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Самостоятельные и служебные части речи.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Имя существительное: три склонения, род, падеж, число. Правописание гласных в падежных окончаниях существительных. Буква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на конце существительных после шипящих.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lastRenderedPageBreak/>
        <w:t>Имя прилагательное: род, падеж, число. Правописание гласных в падежных окончаниях прилагательных.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Местоимения 1, 2и 3-го лица.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Глагол: лицо, время, число, род (в прошедшем времени); правописание гласных в личных окончаниях наиболее употребительных глаголов I и II спряжения; буква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во 2-ом лице единственного числа глаголов. Правописание </w:t>
      </w:r>
      <w:proofErr w:type="gram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–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</w:t>
      </w:r>
      <w:proofErr w:type="gram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ся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–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ться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;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раздельное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написание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не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 глаголами.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Наречие (ознакомление).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Предлоги и союзы. Раздельное написание предлогов со словами.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Текст. Тема текста. Стили.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Синтаксис. Пунктуация. Культура речи (30ч)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Основные синтаксические единицы: словосочетание, предложение, текст.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Пунктуация как раздел науки о языке.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Словосочетание: Главные и зависимые слова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всловосочетании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Предложение: простое предложение; виды предложений по цели высказывания (повествовательные, вопросительные, побудительные).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Грамматическая основа предложения.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Главные члены предложения. Второстепенные члены предложения: определение, дополнение, обстоятельство.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Нераспространенные и распространенные предложения. Предложения с однородными членами, не связанными союзами, а также связанными союзами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а, но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и одиночным союзом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; запятая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междуоднородными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членами без союзов и с союзами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а, но, и.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Обобщающие слова перед однородными членами. Двоеточие после обобщающего слова.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Синтаксический разбор словосочетания и предложения.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Обращение, знаки препинания при нем.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Вводные слова и словосочетания.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Сложное предложение. Наличие двух и более грамматических основ как признак сложного предложения. Сложные предложения с союзами. 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i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Запятая между простыми предложениями в сложном предложении перед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и, а, но, чтобы, потому что, когда, который, что, если.</w:t>
      </w:r>
      <w:proofErr w:type="gramEnd"/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Прямая речь после слов автора и перед ними; знаки препинания при прямой речи.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Диалог. Тире в наличие реплик диалога.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A14FC7" w:rsidRPr="009E7E08" w:rsidRDefault="00A14FC7" w:rsidP="004E4F07">
      <w:pPr>
        <w:shd w:val="clear" w:color="auto" w:fill="FFFFFF"/>
        <w:tabs>
          <w:tab w:val="left" w:pos="142"/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Фонетика. Орфография. Графика (16ч)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Фонетика как раздел науки о языке.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ц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 Сильные и слабые позиции звуков.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Фонетический разбор слова.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Орфоэпические словари.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Звуковое значение букв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е, ё,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ю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, я.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Обозначение мягкости согласных. Опознавательные признаки орфограмм.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Орфографический разбор. Орфографические словари.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lastRenderedPageBreak/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Умение соблюдать основные правила литературного произношения в рамках требований учебника; произносить гласные и согласные перед гласным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е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Умение находить справки о произношении слов в различных словарях (в том числе орфоэпических).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Типы текстов. Повествование. Описание (предмета), отбор языковых сре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дств в з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>ависимости от темы, цели, адресата высказывания.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Лексика. Культура речи (11ч)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Лексикакак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раздел науки о языке.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Создание текста на основе исходного (подробное изложение), членение его на части. Описание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изображенного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на картине с использованием необходимых языковых средств.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Морфемика</w:t>
      </w:r>
      <w:proofErr w:type="spellEnd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. Орфография. Культура речи (22ч)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Морфемикакак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раздел науки о языке. Морфема как минимальная значимая часть слов. Изменение и образование слов. Однокоренные слова.  Основа и окончание в самостоятельных словах. Нулевое окончание. Роль окончаний в словах. Корень, суффикс, приставка; их значение в слове. Чередование гласных и согласных в слове. Варианты морфем. Морфемный разбор слов. Морфемные словари. Орфография как раздел науки о языке. Орфографическое правило.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Правописание гласных и согласных в приставках; буквы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з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с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на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конце приставок. Правописание чередующихся гласных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о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а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в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корнях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-ло</w:t>
      </w:r>
      <w:proofErr w:type="gram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ж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proofErr w:type="gram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-лаг-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-рос--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раст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-.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Буквы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о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е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после шипящих в корне. Буквы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ы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после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ц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Умение употреблять слова с разными приставками и суффиксами. Умение пользоваться орфографическими и морфемными словарями.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Рассуждение в повествовании. Рассуждение, его структура и разновидности.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Морфология. Орфография. Культура речи(67ч)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</w:rPr>
        <w:t>Имя существительное(20ч)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Имя существительное как часть речи.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Синтаксическая роль имени существительного в предложении.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Существительные, имеющие форму только единственного или множественного числа.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Морфологический разбор слов.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Буквы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о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е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после шипящих и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ц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в окончаниях существительных.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Склонение существительных на </w:t>
      </w:r>
      <w:proofErr w:type="gram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</w:t>
      </w:r>
      <w:proofErr w:type="gram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ие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ий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.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Правописание гласных в падежных окончаниях имен существительных.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Умение согласовать прилагательные и глаголы прошедшего времени с существительными, род которых может быть определен неверно (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н.-р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фамилия, яблоко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Умение правильно образовывать формы именительного (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инженеры, выборы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) и родительного (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чулок, мест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) падежей множественного числа.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Умение использовать в речи существительные-синонимы для более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точного</w:t>
      </w:r>
      <w:proofErr w:type="gramEnd"/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выражения мыслей и для устранения неоправданного повтора одних и тех же слов.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Доказательства и объяснения в рассуждении.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</w:rPr>
        <w:t>Имя прилагательное (14ч)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Имя прилагательное как часть речи.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Синтаксическая роль имени прилагательного в предложении.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lastRenderedPageBreak/>
        <w:t>Полные и краткие прилагательные.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Правописание гласных в падежных окончаниях прилагательных с основой на шипящую. Неупотребление буквы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на конце кратких прилагательных с основой на шипящую.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Изменение полных прилагательных по родам, числам, падежам, а кратких – по родам и числам.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Умение правильно ставить ударение в краткой форме прилагательных (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труден, трудна, трудно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Умение пользоваться в речи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прилагательными-синонимамидля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более точного выражения мыслей и для устранения неоправданного повтора одних и тех же слов.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Описание животного. Структура текста данного жанра. Стилистические разновидности этого жанра.</w:t>
      </w:r>
    </w:p>
    <w:p w:rsidR="00A14FC7" w:rsidRPr="009E7E08" w:rsidRDefault="00A14FC7" w:rsidP="004E4F07">
      <w:pPr>
        <w:shd w:val="clear" w:color="auto" w:fill="FFFFFF"/>
        <w:tabs>
          <w:tab w:val="left" w:pos="1828"/>
        </w:tabs>
        <w:spacing w:after="0" w:line="240" w:lineRule="auto"/>
        <w:ind w:left="-284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</w:rPr>
        <w:t>Глагол (3 3ч)</w:t>
      </w:r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</w:rPr>
        <w:tab/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. Глагол как часть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речи.Синтаксическая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роль глаголав предложении.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Неопределенная форма глагола (инфинитив на </w:t>
      </w:r>
      <w:proofErr w:type="gram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</w:t>
      </w:r>
      <w:proofErr w:type="gram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(-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ться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),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ти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(-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тись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),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чь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(-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чься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).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Правописание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(-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ться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),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чь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(-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чься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в неопределенной форме (повторение).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Совершенный и несовершенный вид глагола;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спряжение. Правописание гласных в безударных личных окончаниях глаголов.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Правописание чередующихся гласных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е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и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в корнях глаголов </w:t>
      </w:r>
      <w:proofErr w:type="gram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б</w:t>
      </w:r>
      <w:proofErr w:type="gram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ер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–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бир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-, -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дер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–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дир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-, -мер –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мир-,-пер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– пир-, -тер – тир-, -стел –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стил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-.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Правописание  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не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с глаголами.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Соблюдение правильного ударения в глаголах, при произношении которых допускаются ошибки (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начать, начал, начала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Умение использовать в речи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глаголы-синонимыдля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более точного выражения мыслей и для устранения неоправданного повтора одних и тех же слов.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 Понятие о рассказе, об особенностях его структуры и стиля. невыдуманный рассказ о себе. Рассказы по сюжетным картинкам.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Повторение и систематизация </w:t>
      </w:r>
      <w:proofErr w:type="gramStart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пройденного</w:t>
      </w:r>
      <w:proofErr w:type="gramEnd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в 5 классе (5ч)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Разделы науки о языке.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Орфограммы в приставках и корнях слов.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Орфограммы в окончаниях слов.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Употребление букв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ъ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ь</w:t>
      </w:r>
      <w:proofErr w:type="spellEnd"/>
      <w:r w:rsidRPr="009E7E08">
        <w:rPr>
          <w:rFonts w:ascii="Times New Roman" w:hAnsi="Times New Roman" w:cs="Times New Roman"/>
          <w:i/>
          <w:spacing w:val="-2"/>
          <w:sz w:val="24"/>
          <w:szCs w:val="24"/>
        </w:rPr>
        <w:t>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Знаки препинания в простом предложении.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Знаки препинания в сложном предложении.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Подведение итогов года (1ч)</w:t>
      </w:r>
    </w:p>
    <w:p w:rsidR="00A14FC7" w:rsidRPr="009E7E08" w:rsidRDefault="00A14FC7" w:rsidP="004E4F0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 xml:space="preserve"> «Русский язык 7 класс» (136ч)</w:t>
      </w:r>
    </w:p>
    <w:p w:rsidR="00A14FC7" w:rsidRPr="009E7E08" w:rsidRDefault="00A14FC7" w:rsidP="004E4F07">
      <w:pPr>
        <w:shd w:val="clear" w:color="auto" w:fill="FFFFFF"/>
        <w:spacing w:before="173"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sz w:val="24"/>
          <w:szCs w:val="24"/>
        </w:rPr>
        <w:t>Русский язык как развивающееся явление  (1ч)</w:t>
      </w:r>
    </w:p>
    <w:p w:rsidR="00A14FC7" w:rsidRPr="009E7E08" w:rsidRDefault="00A14FC7" w:rsidP="004E4F07">
      <w:pPr>
        <w:spacing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9E7E08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9E7E08">
        <w:rPr>
          <w:rFonts w:ascii="Times New Roman" w:hAnsi="Times New Roman" w:cs="Times New Roman"/>
          <w:b/>
          <w:sz w:val="24"/>
          <w:szCs w:val="24"/>
        </w:rPr>
        <w:t xml:space="preserve"> в 5 - 6 классах (8ч)</w:t>
      </w:r>
    </w:p>
    <w:p w:rsidR="00A14FC7" w:rsidRPr="009E7E08" w:rsidRDefault="00A14FC7" w:rsidP="004E4F07">
      <w:pPr>
        <w:spacing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Публицистический стиль, его жанры, языковые особенности. </w:t>
      </w:r>
    </w:p>
    <w:p w:rsidR="00A14FC7" w:rsidRPr="009E7E08" w:rsidRDefault="00A14FC7" w:rsidP="004E4F07">
      <w:pPr>
        <w:spacing w:after="0" w:line="240" w:lineRule="auto"/>
        <w:ind w:left="-284" w:firstLine="709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Морфология. Орфография. Культура речи. (73ч)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11"/>
          <w:sz w:val="24"/>
          <w:szCs w:val="24"/>
        </w:rPr>
        <w:t>Причастие  (3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4ч)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 xml:space="preserve">. Повторение пройденного о глаголе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E7E08">
        <w:rPr>
          <w:rFonts w:ascii="Times New Roman" w:hAnsi="Times New Roman" w:cs="Times New Roman"/>
          <w:sz w:val="24"/>
          <w:szCs w:val="24"/>
        </w:rPr>
        <w:t xml:space="preserve"> и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классах.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Причастие. Свойства прилагательных и глаголов у причас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тия. Синтаксическая роль причастий в предложении. Действительные и страдательные причастия. Полные и краткие страда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тельные причастия. Причастный оборот; выделение запятыми причастного оборота.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роль причастий.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Склонение полных причастий и правописание гласных в па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дежных окончаниях причастий. Образование действительных и страдательных причастий настоящего и прошедшего времени (ознакомление).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Не </w:t>
      </w:r>
      <w:r w:rsidRPr="009E7E08">
        <w:rPr>
          <w:rFonts w:ascii="Times New Roman" w:hAnsi="Times New Roman" w:cs="Times New Roman"/>
          <w:sz w:val="24"/>
          <w:szCs w:val="24"/>
        </w:rPr>
        <w:t>с причастиями. Правописание гласных в суффиксах дей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ствительных и страдательных причастий. Одна и две буквы </w:t>
      </w:r>
      <w:proofErr w:type="spellStart"/>
      <w:proofErr w:type="gram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н</w:t>
      </w:r>
      <w:proofErr w:type="spellEnd"/>
      <w:proofErr w:type="gramEnd"/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суффиксах полных причастий и прилагательных, образованных от глаголов. Одна буква </w:t>
      </w:r>
      <w:proofErr w:type="spellStart"/>
      <w:proofErr w:type="gram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н</w:t>
      </w:r>
      <w:proofErr w:type="spellEnd"/>
      <w:proofErr w:type="gramEnd"/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z w:val="24"/>
          <w:szCs w:val="24"/>
        </w:rPr>
        <w:t>в кратких причастиях.</w:t>
      </w:r>
    </w:p>
    <w:p w:rsidR="00A14FC7" w:rsidRPr="009E7E08" w:rsidRDefault="00A14FC7" w:rsidP="004E4F07">
      <w:pPr>
        <w:shd w:val="clear" w:color="auto" w:fill="FFFFFF"/>
        <w:tabs>
          <w:tab w:val="left" w:pos="64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5"/>
          <w:sz w:val="24"/>
          <w:szCs w:val="24"/>
          <w:lang w:val="en-US"/>
        </w:rPr>
        <w:lastRenderedPageBreak/>
        <w:t>II</w:t>
      </w:r>
      <w:r w:rsidRPr="009E7E08"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Умение правильно ставить ударение в полных и кратких страда</w:t>
      </w:r>
      <w:r w:rsidRPr="009E7E08">
        <w:rPr>
          <w:rFonts w:ascii="Times New Roman" w:hAnsi="Times New Roman" w:cs="Times New Roman"/>
          <w:sz w:val="24"/>
          <w:szCs w:val="24"/>
        </w:rPr>
        <w:softHyphen/>
      </w:r>
      <w:r w:rsidRPr="009E7E08">
        <w:rPr>
          <w:rFonts w:ascii="Times New Roman" w:hAnsi="Times New Roman" w:cs="Times New Roman"/>
          <w:sz w:val="24"/>
          <w:szCs w:val="24"/>
        </w:rPr>
        <w:br/>
        <w:t xml:space="preserve">тельных причастиях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(принесённый, принесён, принесена, принесено, при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softHyphen/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br/>
      </w:r>
      <w:proofErr w:type="spell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несены</w:t>
      </w:r>
      <w:proofErr w:type="spellEnd"/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9E7E08">
        <w:rPr>
          <w:rFonts w:ascii="Times New Roman" w:hAnsi="Times New Roman" w:cs="Times New Roman"/>
          <w:sz w:val="24"/>
          <w:szCs w:val="24"/>
        </w:rPr>
        <w:t xml:space="preserve">правильно употреблять причастия с суффиксом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ся</w:t>
      </w:r>
      <w:proofErr w:type="spellEnd"/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E7E08">
        <w:rPr>
          <w:rFonts w:ascii="Times New Roman" w:hAnsi="Times New Roman" w:cs="Times New Roman"/>
          <w:sz w:val="24"/>
          <w:szCs w:val="24"/>
        </w:rPr>
        <w:t xml:space="preserve">согласовывать причастия с определяемыми существительными, строить предложения с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причастным  оборотом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.</w:t>
      </w:r>
    </w:p>
    <w:p w:rsidR="00A14FC7" w:rsidRPr="009E7E08" w:rsidRDefault="00A14FC7" w:rsidP="004E4F07">
      <w:pPr>
        <w:shd w:val="clear" w:color="auto" w:fill="FFFFFF"/>
        <w:tabs>
          <w:tab w:val="left" w:pos="763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 xml:space="preserve">.Описание внешности человека: структура текста, языковые особенности (в том числе специальные «портретные» слова). 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>Устный пересказ исходного текста с описанием внешности. Вы</w:t>
      </w:r>
      <w:r w:rsidRPr="009E7E08">
        <w:rPr>
          <w:rFonts w:ascii="Times New Roman" w:hAnsi="Times New Roman" w:cs="Times New Roman"/>
          <w:sz w:val="24"/>
          <w:szCs w:val="24"/>
        </w:rPr>
        <w:t>борочное изложение текста с описанием внешности. Описание внешности знакомого по личным впечатлениям, по фотографии.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Виды публичных общественно-политических выступлений. Их </w:t>
      </w:r>
      <w:r w:rsidRPr="009E7E08">
        <w:rPr>
          <w:rFonts w:ascii="Times New Roman" w:hAnsi="Times New Roman" w:cs="Times New Roman"/>
          <w:sz w:val="24"/>
          <w:szCs w:val="24"/>
        </w:rPr>
        <w:t>структура.</w:t>
      </w:r>
    </w:p>
    <w:p w:rsidR="00A14FC7" w:rsidRPr="009E7E08" w:rsidRDefault="00A14FC7" w:rsidP="004E4F07">
      <w:pPr>
        <w:shd w:val="clear" w:color="auto" w:fill="FFFFFF"/>
        <w:spacing w:before="238"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5"/>
          <w:sz w:val="24"/>
          <w:szCs w:val="24"/>
        </w:rPr>
        <w:t xml:space="preserve">Деепричастие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(10ч)</w:t>
      </w:r>
    </w:p>
    <w:p w:rsidR="00A14FC7" w:rsidRPr="009E7E08" w:rsidRDefault="00A14FC7" w:rsidP="004E4F07">
      <w:pPr>
        <w:shd w:val="clear" w:color="auto" w:fill="FFFFFF"/>
        <w:spacing w:before="238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 xml:space="preserve">. Повторение пройденного о глаголе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E7E08">
        <w:rPr>
          <w:rFonts w:ascii="Times New Roman" w:hAnsi="Times New Roman" w:cs="Times New Roman"/>
          <w:sz w:val="24"/>
          <w:szCs w:val="24"/>
        </w:rPr>
        <w:t xml:space="preserve"> и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классах.</w:t>
      </w:r>
      <w:proofErr w:type="gramEnd"/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Деепричастие. Глагольные и наречные свойства деепричас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тия. Синтаксическая роль деепричастий в предложении.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шенного и несовершенного вида  и их образование.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Не </w:t>
      </w:r>
      <w:r w:rsidRPr="009E7E08">
        <w:rPr>
          <w:rFonts w:ascii="Times New Roman" w:hAnsi="Times New Roman" w:cs="Times New Roman"/>
          <w:sz w:val="24"/>
          <w:szCs w:val="24"/>
        </w:rPr>
        <w:t>с деепричастиями.</w:t>
      </w:r>
    </w:p>
    <w:p w:rsidR="00A14FC7" w:rsidRPr="009E7E08" w:rsidRDefault="00A14FC7" w:rsidP="004E4F07">
      <w:pPr>
        <w:shd w:val="clear" w:color="auto" w:fill="FFFFFF"/>
        <w:tabs>
          <w:tab w:val="left" w:pos="641"/>
        </w:tabs>
        <w:spacing w:before="36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5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Умение правильно строить предложение с деепричастным оборотом.</w:t>
      </w:r>
      <w:proofErr w:type="gramEnd"/>
    </w:p>
    <w:p w:rsidR="00A14FC7" w:rsidRPr="009E7E08" w:rsidRDefault="00A14FC7" w:rsidP="004E4F07">
      <w:pPr>
        <w:shd w:val="clear" w:color="auto" w:fill="FFFFFF"/>
        <w:tabs>
          <w:tab w:val="left" w:pos="778"/>
        </w:tabs>
        <w:spacing w:before="7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Рассказ по картине.</w:t>
      </w:r>
    </w:p>
    <w:p w:rsidR="00A14FC7" w:rsidRPr="009E7E08" w:rsidRDefault="00A14FC7" w:rsidP="004E4F07">
      <w:pPr>
        <w:shd w:val="clear" w:color="auto" w:fill="FFFFFF"/>
        <w:spacing w:before="317"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Наречие 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(26ч)</w:t>
      </w:r>
    </w:p>
    <w:p w:rsidR="00A14FC7" w:rsidRPr="009E7E08" w:rsidRDefault="00A14FC7" w:rsidP="004E4F07">
      <w:pPr>
        <w:shd w:val="clear" w:color="auto" w:fill="FFFFFF"/>
        <w:spacing w:before="202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>. Наречие как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Синтаксическая роль наречий в предложении. Степени сравнения наречий и их образование.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  роль   наречий.   Словообразование   наречий.</w:t>
      </w:r>
    </w:p>
    <w:p w:rsidR="00A14FC7" w:rsidRPr="009E7E08" w:rsidRDefault="00A14FC7" w:rsidP="004E4F07">
      <w:pPr>
        <w:shd w:val="clear" w:color="auto" w:fill="FFFFFF"/>
        <w:spacing w:before="14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Правописание </w:t>
      </w:r>
      <w:r w:rsidRPr="009E7E0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не 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с наречиями на </w:t>
      </w:r>
      <w:proofErr w:type="gramStart"/>
      <w:r w:rsidRPr="009E7E08">
        <w:rPr>
          <w:rFonts w:ascii="Times New Roman" w:hAnsi="Times New Roman" w:cs="Times New Roman"/>
          <w:i/>
          <w:iCs/>
          <w:spacing w:val="-1"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iCs/>
          <w:spacing w:val="-1"/>
          <w:sz w:val="24"/>
          <w:szCs w:val="24"/>
        </w:rPr>
        <w:t>о</w:t>
      </w:r>
      <w:proofErr w:type="gramEnd"/>
      <w:r w:rsidRPr="009E7E08">
        <w:rPr>
          <w:rFonts w:ascii="Times New Roman" w:hAnsi="Times New Roman" w:cs="Times New Roman"/>
          <w:spacing w:val="-1"/>
          <w:sz w:val="24"/>
          <w:szCs w:val="24"/>
        </w:rPr>
        <w:t>и</w:t>
      </w:r>
      <w:proofErr w:type="spellEnd"/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-е; </w:t>
      </w:r>
      <w:r w:rsidRPr="009E7E0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не- 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ни- 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в наречиях. </w:t>
      </w:r>
      <w:r w:rsidRPr="009E7E08">
        <w:rPr>
          <w:rFonts w:ascii="Times New Roman" w:hAnsi="Times New Roman" w:cs="Times New Roman"/>
          <w:sz w:val="24"/>
          <w:szCs w:val="24"/>
        </w:rPr>
        <w:t xml:space="preserve">Одна и две буквы я в наречиях на </w:t>
      </w:r>
      <w:proofErr w:type="gram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-е.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Буквы </w:t>
      </w:r>
      <w:proofErr w:type="spellStart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я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proofErr w:type="spellEnd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z w:val="24"/>
          <w:szCs w:val="24"/>
        </w:rPr>
        <w:t xml:space="preserve">после шипящих на конце наречий. Суффиксы </w:t>
      </w:r>
      <w:proofErr w:type="gram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-а </w:t>
      </w:r>
      <w:r w:rsidRPr="009E7E08">
        <w:rPr>
          <w:rFonts w:ascii="Times New Roman" w:hAnsi="Times New Roman" w:cs="Times New Roman"/>
          <w:sz w:val="24"/>
          <w:szCs w:val="24"/>
        </w:rPr>
        <w:t xml:space="preserve">на конце наречий. Дефис между частями слова в наречиях. Слитные и раздельные написания наречий. Буква </w:t>
      </w:r>
      <w:proofErr w:type="spellStart"/>
      <w:r w:rsidRPr="009E7E08">
        <w:rPr>
          <w:rFonts w:ascii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9E7E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z w:val="24"/>
          <w:szCs w:val="24"/>
        </w:rPr>
        <w:t>после шипя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щих на конце наречий.</w:t>
      </w:r>
    </w:p>
    <w:p w:rsidR="00A14FC7" w:rsidRPr="009E7E08" w:rsidRDefault="00A14FC7" w:rsidP="004E4F07">
      <w:pPr>
        <w:shd w:val="clear" w:color="auto" w:fill="FFFFFF"/>
        <w:tabs>
          <w:tab w:val="left" w:pos="655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Умение правильно ставить ударение в наречиях.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br/>
        <w:t>Умение использовать в речи наречия-синонимы и  антонимы.</w:t>
      </w:r>
    </w:p>
    <w:p w:rsidR="00A14FC7" w:rsidRPr="009E7E08" w:rsidRDefault="00A14FC7" w:rsidP="004E4F07">
      <w:pPr>
        <w:shd w:val="clear" w:color="auto" w:fill="FFFFFF"/>
        <w:tabs>
          <w:tab w:val="left" w:pos="778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Описание действий как вид текста: структура текста, его языковые особенности. Пересказ исходного текста с описанием действий.</w:t>
      </w:r>
    </w:p>
    <w:p w:rsidR="00A14FC7" w:rsidRPr="009E7E08" w:rsidRDefault="00A14FC7" w:rsidP="004E4F07">
      <w:pPr>
        <w:shd w:val="clear" w:color="auto" w:fill="FFFFFF"/>
        <w:tabs>
          <w:tab w:val="left" w:pos="709"/>
        </w:tabs>
        <w:spacing w:before="245"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  <w:t xml:space="preserve">Категория состояния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(3ч)</w:t>
      </w:r>
    </w:p>
    <w:p w:rsidR="00A14FC7" w:rsidRPr="009E7E08" w:rsidRDefault="00A14FC7" w:rsidP="004E4F07">
      <w:pPr>
        <w:shd w:val="clear" w:color="auto" w:fill="FFFFFF"/>
        <w:tabs>
          <w:tab w:val="left" w:pos="598"/>
        </w:tabs>
        <w:spacing w:before="338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11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Категория состояния как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Ее отличие от наречий. Синтаксическая роль слов категории состояния.</w:t>
      </w:r>
    </w:p>
    <w:p w:rsidR="00A14FC7" w:rsidRPr="009E7E08" w:rsidRDefault="00A14FC7" w:rsidP="004E4F07">
      <w:pPr>
        <w:shd w:val="clear" w:color="auto" w:fill="FFFFFF"/>
        <w:tabs>
          <w:tab w:val="left" w:pos="598"/>
          <w:tab w:val="left" w:pos="69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Cs/>
          <w:spacing w:val="-10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bCs/>
          <w:spacing w:val="-10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Выборочное изложение текста с описанием состояния человека или природы.</w:t>
      </w:r>
      <w:proofErr w:type="gramEnd"/>
    </w:p>
    <w:p w:rsidR="00A14FC7" w:rsidRPr="009E7E08" w:rsidRDefault="00A14FC7" w:rsidP="004E4F07">
      <w:pPr>
        <w:shd w:val="clear" w:color="auto" w:fill="FFFFFF"/>
        <w:spacing w:before="403" w:after="0" w:line="240" w:lineRule="auto"/>
        <w:ind w:left="-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Служебные части речи. Культура речи.(44ч + 3ч)</w:t>
      </w:r>
    </w:p>
    <w:p w:rsidR="00A14FC7" w:rsidRPr="009E7E08" w:rsidRDefault="00A14FC7" w:rsidP="004E4F07">
      <w:pPr>
        <w:shd w:val="clear" w:color="auto" w:fill="FFFFFF"/>
        <w:spacing w:before="403" w:after="0" w:line="240" w:lineRule="auto"/>
        <w:ind w:left="-28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Предлог 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(9ч)</w:t>
      </w:r>
    </w:p>
    <w:p w:rsidR="00A14FC7" w:rsidRPr="009E7E08" w:rsidRDefault="00A14FC7" w:rsidP="004E4F07">
      <w:pPr>
        <w:shd w:val="clear" w:color="auto" w:fill="FFFFFF"/>
        <w:tabs>
          <w:tab w:val="left" w:pos="583"/>
        </w:tabs>
        <w:spacing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10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Предлог как служебная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Синтаксическая роль предлогов в предложении. Непроизводные и производные предлоги. Простые и составные предлоги.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рольпредлогов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br/>
        <w:t xml:space="preserve">Слитные и раздельные написания предлогов </w:t>
      </w:r>
      <w:r w:rsidRPr="009E7E08">
        <w:rPr>
          <w:rFonts w:ascii="Times New Roman" w:hAnsi="Times New Roman" w:cs="Times New Roman"/>
          <w:b/>
          <w:bCs/>
          <w:sz w:val="24"/>
          <w:szCs w:val="24"/>
        </w:rPr>
        <w:t xml:space="preserve">(в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течение, </w:t>
      </w:r>
      <w:proofErr w:type="gramStart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ввиду</w:t>
      </w:r>
      <w:proofErr w:type="gramEnd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вследствие </w:t>
      </w:r>
      <w:r w:rsidRPr="009E7E08">
        <w:rPr>
          <w:rFonts w:ascii="Times New Roman" w:hAnsi="Times New Roman" w:cs="Times New Roman"/>
          <w:sz w:val="24"/>
          <w:szCs w:val="24"/>
        </w:rPr>
        <w:t xml:space="preserve">и др.). Дефис в предлогах </w:t>
      </w:r>
      <w:proofErr w:type="gramStart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из-за</w:t>
      </w:r>
      <w:proofErr w:type="gramEnd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из-под.</w:t>
      </w:r>
    </w:p>
    <w:p w:rsidR="00A14FC7" w:rsidRPr="009E7E08" w:rsidRDefault="00A14FC7" w:rsidP="004E4F07">
      <w:pPr>
        <w:shd w:val="clear" w:color="auto" w:fill="FFFFFF"/>
        <w:tabs>
          <w:tab w:val="left" w:pos="583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Cs/>
          <w:spacing w:val="-17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bCs/>
          <w:spacing w:val="-17"/>
          <w:sz w:val="24"/>
          <w:szCs w:val="24"/>
        </w:rPr>
        <w:t>.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 xml:space="preserve">Умение правильно употреблять предлоги </w:t>
      </w:r>
      <w:r w:rsidRPr="009E7E08">
        <w:rPr>
          <w:rFonts w:ascii="Times New Roman" w:hAnsi="Times New Roman" w:cs="Times New Roman"/>
          <w:i/>
          <w:iCs/>
          <w:spacing w:val="-11"/>
          <w:sz w:val="24"/>
          <w:szCs w:val="24"/>
        </w:rPr>
        <w:t xml:space="preserve">в 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i/>
          <w:iCs/>
          <w:spacing w:val="-11"/>
          <w:sz w:val="24"/>
          <w:szCs w:val="24"/>
        </w:rPr>
        <w:t xml:space="preserve">на, с 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>из.</w:t>
      </w:r>
      <w:proofErr w:type="gramEnd"/>
      <w:r w:rsidRPr="009E7E08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 xml:space="preserve">Умение </w:t>
      </w:r>
      <w:r w:rsidRPr="009E7E08">
        <w:rPr>
          <w:rFonts w:ascii="Times New Roman" w:hAnsi="Times New Roman" w:cs="Times New Roman"/>
          <w:sz w:val="24"/>
          <w:szCs w:val="24"/>
        </w:rPr>
        <w:t xml:space="preserve">правильно употреблять существительные с предлогами </w:t>
      </w:r>
      <w:proofErr w:type="gramStart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</w:t>
      </w:r>
      <w:proofErr w:type="gramEnd"/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благодаря,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согласно, вопреки.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Умение пользоваться в речи предлогами-синонимами.</w:t>
      </w:r>
    </w:p>
    <w:p w:rsidR="00A14FC7" w:rsidRPr="009E7E08" w:rsidRDefault="00A14FC7" w:rsidP="004E4F07">
      <w:pPr>
        <w:shd w:val="clear" w:color="auto" w:fill="FFFFFF"/>
        <w:tabs>
          <w:tab w:val="left" w:pos="763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Рассказ от своего имени на основе прочитанного.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Рассказ на основе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увиденного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на картине.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contextualSpacing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2"/>
          <w:sz w:val="24"/>
          <w:szCs w:val="24"/>
        </w:rPr>
        <w:t xml:space="preserve">Союз 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(13ч)</w:t>
      </w:r>
    </w:p>
    <w:p w:rsidR="00A14FC7" w:rsidRPr="009E7E08" w:rsidRDefault="00A14FC7" w:rsidP="004E4F07">
      <w:pPr>
        <w:shd w:val="clear" w:color="auto" w:fill="FFFFFF"/>
        <w:tabs>
          <w:tab w:val="left" w:pos="569"/>
        </w:tabs>
        <w:spacing w:before="209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Cs/>
          <w:spacing w:val="-17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bCs/>
          <w:spacing w:val="-17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Союз как служебная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Синтаксическая роль союзов в предложении. Простые и составные союзы. Союзы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сочинительные и подчинительные; сочинительные союзы — соеди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9E7E08">
        <w:rPr>
          <w:rFonts w:ascii="Times New Roman" w:hAnsi="Times New Roman" w:cs="Times New Roman"/>
          <w:sz w:val="24"/>
          <w:szCs w:val="24"/>
        </w:rPr>
        <w:t xml:space="preserve">нительные, разделительные и противительные. Употребление сочинительных союзов в </w:t>
      </w:r>
      <w:r w:rsidRPr="009E7E08">
        <w:rPr>
          <w:rFonts w:ascii="Times New Roman" w:hAnsi="Times New Roman" w:cs="Times New Roman"/>
          <w:sz w:val="24"/>
          <w:szCs w:val="24"/>
        </w:rPr>
        <w:lastRenderedPageBreak/>
        <w:t xml:space="preserve">простом и сложном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предложениях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; употребление подчинительных союзов в сложном предложении.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роль союзов.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Слитные и раздельные написания союзов. Отличие на письме </w:t>
      </w:r>
      <w:r w:rsidRPr="009E7E08">
        <w:rPr>
          <w:rFonts w:ascii="Times New Roman" w:hAnsi="Times New Roman" w:cs="Times New Roman"/>
          <w:spacing w:val="-3"/>
          <w:sz w:val="24"/>
          <w:szCs w:val="24"/>
        </w:rPr>
        <w:t xml:space="preserve">союзов </w:t>
      </w:r>
      <w:r w:rsidRPr="009E7E0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зато, тоже, чтобы </w:t>
      </w:r>
      <w:r w:rsidRPr="009E7E08">
        <w:rPr>
          <w:rFonts w:ascii="Times New Roman" w:hAnsi="Times New Roman" w:cs="Times New Roman"/>
          <w:spacing w:val="-3"/>
          <w:sz w:val="24"/>
          <w:szCs w:val="24"/>
        </w:rPr>
        <w:t>от местоимений с предлогом и частица</w:t>
      </w:r>
      <w:r w:rsidRPr="009E7E08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9E7E08">
        <w:rPr>
          <w:rFonts w:ascii="Times New Roman" w:hAnsi="Times New Roman" w:cs="Times New Roman"/>
          <w:sz w:val="24"/>
          <w:szCs w:val="24"/>
        </w:rPr>
        <w:t xml:space="preserve">ми и союза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также </w:t>
      </w:r>
      <w:r w:rsidRPr="009E7E08">
        <w:rPr>
          <w:rFonts w:ascii="Times New Roman" w:hAnsi="Times New Roman" w:cs="Times New Roman"/>
          <w:sz w:val="24"/>
          <w:szCs w:val="24"/>
        </w:rPr>
        <w:t xml:space="preserve">от наречия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так </w:t>
      </w:r>
      <w:r w:rsidRPr="009E7E08">
        <w:rPr>
          <w:rFonts w:ascii="Times New Roman" w:hAnsi="Times New Roman" w:cs="Times New Roman"/>
          <w:sz w:val="24"/>
          <w:szCs w:val="24"/>
        </w:rPr>
        <w:t xml:space="preserve">с частицей </w:t>
      </w:r>
      <w:r w:rsidRPr="009E7E08">
        <w:rPr>
          <w:rFonts w:ascii="Times New Roman" w:hAnsi="Times New Roman" w:cs="Times New Roman"/>
          <w:i/>
          <w:iCs/>
          <w:sz w:val="24"/>
          <w:szCs w:val="24"/>
        </w:rPr>
        <w:t>же.</w:t>
      </w:r>
    </w:p>
    <w:p w:rsidR="00A14FC7" w:rsidRPr="009E7E08" w:rsidRDefault="00A14FC7" w:rsidP="004E4F07">
      <w:pPr>
        <w:shd w:val="clear" w:color="auto" w:fill="FFFFFF"/>
        <w:tabs>
          <w:tab w:val="left" w:pos="626"/>
        </w:tabs>
        <w:spacing w:before="43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 xml:space="preserve">. Умение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пользоваться  в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речи союзами-синонимами.</w:t>
      </w:r>
    </w:p>
    <w:p w:rsidR="00A14FC7" w:rsidRPr="009E7E08" w:rsidRDefault="00A14FC7" w:rsidP="004E4F07">
      <w:pPr>
        <w:shd w:val="clear" w:color="auto" w:fill="FFFFFF"/>
        <w:tabs>
          <w:tab w:val="left" w:pos="756"/>
        </w:tabs>
        <w:spacing w:before="43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Устное рассуждение на дискуссионную тему; его языковые особенности.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pacing w:val="-13"/>
          <w:sz w:val="24"/>
          <w:szCs w:val="24"/>
        </w:rPr>
        <w:t xml:space="preserve">Частица  </w:t>
      </w: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(18ч)</w:t>
      </w:r>
    </w:p>
    <w:p w:rsidR="00A14FC7" w:rsidRPr="009E7E08" w:rsidRDefault="00A14FC7" w:rsidP="004E4F07">
      <w:pPr>
        <w:shd w:val="clear" w:color="auto" w:fill="FFFFFF"/>
        <w:tabs>
          <w:tab w:val="left" w:pos="576"/>
        </w:tabs>
        <w:spacing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11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11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Частица как служебная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Синтаксическая роль частиц в предложении. Формообразующие и смысловые частицы.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роль частиц.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Различение на письме частиц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9E7E08">
        <w:rPr>
          <w:rFonts w:ascii="Times New Roman" w:hAnsi="Times New Roman" w:cs="Times New Roman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ни. </w:t>
      </w:r>
      <w:r w:rsidRPr="009E7E08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9E7E08">
        <w:rPr>
          <w:rFonts w:ascii="Times New Roman" w:hAnsi="Times New Roman" w:cs="Times New Roman"/>
          <w:sz w:val="24"/>
          <w:szCs w:val="24"/>
        </w:rPr>
        <w:t xml:space="preserve">и </w:t>
      </w: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 </w:t>
      </w:r>
      <w:r w:rsidRPr="009E7E08">
        <w:rPr>
          <w:rFonts w:ascii="Times New Roman" w:hAnsi="Times New Roman" w:cs="Times New Roman"/>
          <w:sz w:val="24"/>
          <w:szCs w:val="24"/>
        </w:rPr>
        <w:t>с различными частями речи.</w:t>
      </w:r>
    </w:p>
    <w:p w:rsidR="00A14FC7" w:rsidRPr="009E7E08" w:rsidRDefault="00A14FC7" w:rsidP="004E4F07">
      <w:pPr>
        <w:shd w:val="clear" w:color="auto" w:fill="FFFFFF"/>
        <w:tabs>
          <w:tab w:val="left" w:pos="662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1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Умение выразительно читать предложения с модальными частицами.</w:t>
      </w:r>
      <w:proofErr w:type="gramEnd"/>
    </w:p>
    <w:p w:rsidR="00A14FC7" w:rsidRPr="009E7E08" w:rsidRDefault="00A14FC7" w:rsidP="004E4F07">
      <w:pPr>
        <w:shd w:val="clear" w:color="auto" w:fill="FFFFFF"/>
        <w:tabs>
          <w:tab w:val="left" w:pos="806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b/>
          <w:bCs/>
          <w:w w:val="69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Рассказ по данному сюжету.</w:t>
      </w:r>
      <w:proofErr w:type="gramEnd"/>
    </w:p>
    <w:p w:rsidR="00A14FC7" w:rsidRPr="009E7E08" w:rsidRDefault="00A14FC7" w:rsidP="004E4F07">
      <w:pPr>
        <w:shd w:val="clear" w:color="auto" w:fill="FFFFFF"/>
        <w:spacing w:before="259" w:after="0"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Междометие. Звукоподражательные слова  (3ч)</w:t>
      </w:r>
    </w:p>
    <w:p w:rsidR="00A14FC7" w:rsidRPr="009E7E08" w:rsidRDefault="00A14FC7" w:rsidP="004E4F07">
      <w:pPr>
        <w:shd w:val="clear" w:color="auto" w:fill="FFFFFF"/>
        <w:tabs>
          <w:tab w:val="left" w:pos="619"/>
        </w:tabs>
        <w:spacing w:before="202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15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15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>Междометие как часть речи.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Синтаксическая роль междометий в предложении.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Звукоподражательные слова  и  их отличие от  междометий. Дефис в междометиях. Интонационное выделение междоме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тий. Запятая и восклицательный знак при междометиях.</w:t>
      </w:r>
    </w:p>
    <w:p w:rsidR="00A14FC7" w:rsidRPr="009E7E08" w:rsidRDefault="00A14FC7" w:rsidP="004E4F07">
      <w:pPr>
        <w:shd w:val="clear" w:color="auto" w:fill="FFFFFF"/>
        <w:tabs>
          <w:tab w:val="left" w:pos="677"/>
        </w:tabs>
        <w:spacing w:before="50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>. Умение   выразительно   читать   предложения   с   междометиями.</w:t>
      </w:r>
    </w:p>
    <w:p w:rsidR="00A14FC7" w:rsidRPr="009E7E08" w:rsidRDefault="00A14FC7" w:rsidP="004E4F07">
      <w:pPr>
        <w:spacing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 xml:space="preserve">Повторение и систематизация </w:t>
      </w:r>
      <w:proofErr w:type="gramStart"/>
      <w:r w:rsidRPr="009E7E08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9E7E08">
        <w:rPr>
          <w:rFonts w:ascii="Times New Roman" w:hAnsi="Times New Roman" w:cs="Times New Roman"/>
          <w:b/>
          <w:sz w:val="24"/>
          <w:szCs w:val="24"/>
        </w:rPr>
        <w:t xml:space="preserve"> в 7 классе (10ч)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Разделы науки о языке. 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Фонетика. Графика.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Лексика и фразеология.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Морфемика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и словообразование. 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Морфология и орфография.</w:t>
      </w:r>
    </w:p>
    <w:p w:rsidR="00A14FC7" w:rsidRPr="009E7E08" w:rsidRDefault="00A14FC7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Синтаксис пунктуация. </w:t>
      </w:r>
    </w:p>
    <w:p w:rsidR="00A14FC7" w:rsidRPr="009E7E08" w:rsidRDefault="00A14FC7" w:rsidP="004E4F07">
      <w:pPr>
        <w:shd w:val="clear" w:color="auto" w:fill="FFFFFF"/>
        <w:spacing w:before="194"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Сочинение-рассуждение на морально-этическую тему или публичное выступление на эту тему.</w:t>
      </w:r>
    </w:p>
    <w:p w:rsidR="00A14FC7" w:rsidRPr="009E7E08" w:rsidRDefault="00A14FC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Подведение итогов года (1ч)</w:t>
      </w:r>
    </w:p>
    <w:p w:rsidR="00392C8A" w:rsidRPr="009E7E08" w:rsidRDefault="00392C8A" w:rsidP="004E4F0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«Русский язык 9 класс» (68 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sz w:val="24"/>
          <w:szCs w:val="24"/>
        </w:rPr>
        <w:t>Международное значение русского языка. (1ч)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 w:firstLine="567"/>
        <w:contextualSpacing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Повторение </w:t>
      </w:r>
      <w:proofErr w:type="gramStart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пройденного</w:t>
      </w:r>
      <w:proofErr w:type="gramEnd"/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в 5 - 8 классах (8ч+1ч)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Анализ текста, его стиля, сре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язи его частей. 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пунктуация. Культура речи.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Сложные предложения</w:t>
      </w:r>
      <w:r w:rsidRPr="009E7E08">
        <w:rPr>
          <w:rFonts w:ascii="Times New Roman" w:hAnsi="Times New Roman" w:cs="Times New Roman"/>
          <w:b/>
          <w:i/>
          <w:sz w:val="24"/>
          <w:szCs w:val="24"/>
        </w:rPr>
        <w:t>(1ч)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sz w:val="24"/>
          <w:szCs w:val="24"/>
        </w:rPr>
        <w:t>Союзные сложные предложения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Сложносочиненные предложения (5ч + 1ч)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>. Сложносочиненное предложение и его особенности.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Слож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носочиненные предложения с союзами (соединительными, проти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вительными, разделительными). Разделительные знаки препинания между частями сложносочиненного предложения. Синтаксические  синонимы  сложносочиненных  предложений, их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роль.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Авторское употребление знаков препинания.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>. Умение интонационно правильно произносить сложносочиненные предложения.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Рецензия на литературное произведение, спектакль, кино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фильм.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bCs/>
          <w:i/>
          <w:sz w:val="24"/>
          <w:szCs w:val="24"/>
        </w:rPr>
        <w:t>Сложноподчиненные предложения (22ч + 4ч)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>. Сложноподчиненное предложение и его особенности.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ношению к главному. Разделительные знаки препинания, меж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ду главным и придаточным предложениями. Виды придаточных предложений.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Типичные речевые сферы применения сложноподчиненных предложений.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Сложноподчиненные предложения с несколькими придаточ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ными; знаки препинания в них.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Синтаксические синонимы сложноподчиненных предложений, их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Pr="009E7E08">
        <w:rPr>
          <w:rFonts w:ascii="Times New Roman" w:hAnsi="Times New Roman" w:cs="Times New Roman"/>
          <w:sz w:val="24"/>
          <w:szCs w:val="24"/>
        </w:rPr>
        <w:t>. Умение использовать в речи сложноподчиненные предложения и простые   с   обособленными   второстепенными   членами   как   синтакси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ческие синонимы.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Академическое красноречие и его виды, строение и язы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ковые особенности. Сообщение на лингвистическую тему.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z w:val="24"/>
          <w:szCs w:val="24"/>
        </w:rPr>
        <w:t>Бессоюзные сложные предложения (5ч + 3ч)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>. Бессоюзное сложное предложение и его особенности.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Смысловые взаимоотношения между частями бессоюзного слож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ного предложения. Разделительные знаки препинания в бес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союзном сложном  предложении.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Синтаксические синонимы бессоюзных сложных предложе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ний, их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>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Реферат небольшой статьи (фрагмента статьи) на линг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вистическую тему.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z w:val="24"/>
          <w:szCs w:val="24"/>
        </w:rPr>
        <w:t>Сложные предложения с разными видами связи (2ч)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z w:val="24"/>
          <w:szCs w:val="24"/>
        </w:rPr>
        <w:t>. Различные виды сложных предложений с союзной и бес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союзной связью; разделительные знаки препинания в них.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Соче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тание знаков препинания.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>. Умение правильно употреблять в речи сложные предложения с различными видами связи.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E7E08">
        <w:rPr>
          <w:rFonts w:ascii="Times New Roman" w:hAnsi="Times New Roman" w:cs="Times New Roman"/>
          <w:sz w:val="24"/>
          <w:szCs w:val="24"/>
        </w:rPr>
        <w:t>.   Конспект статьи (фрагмента статьи) на лингвистическую тему.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Общие сведения о языке (3ч + 2ч)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 w:firstLine="567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 xml:space="preserve">Повторение и систематизация </w:t>
      </w:r>
      <w:proofErr w:type="gramStart"/>
      <w:r w:rsidRPr="009E7E08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9E7E08">
        <w:rPr>
          <w:rFonts w:ascii="Times New Roman" w:hAnsi="Times New Roman" w:cs="Times New Roman"/>
          <w:b/>
          <w:sz w:val="24"/>
          <w:szCs w:val="24"/>
        </w:rPr>
        <w:t xml:space="preserve"> в 9 классе (6ч + 3ч)</w:t>
      </w:r>
    </w:p>
    <w:p w:rsidR="00392C8A" w:rsidRPr="009E7E08" w:rsidRDefault="00392C8A" w:rsidP="004E4F07">
      <w:pPr>
        <w:shd w:val="clear" w:color="auto" w:fill="FFFFFF"/>
        <w:tabs>
          <w:tab w:val="left" w:pos="3075"/>
        </w:tabs>
        <w:spacing w:after="0" w:line="240" w:lineRule="auto"/>
        <w:ind w:left="-284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Фонетика. Графика. Орфография.</w:t>
      </w:r>
    </w:p>
    <w:p w:rsidR="00392C8A" w:rsidRPr="009E7E08" w:rsidRDefault="00392C8A" w:rsidP="004E4F07">
      <w:pPr>
        <w:shd w:val="clear" w:color="auto" w:fill="FFFFFF"/>
        <w:tabs>
          <w:tab w:val="left" w:pos="3075"/>
        </w:tabs>
        <w:spacing w:after="0" w:line="240" w:lineRule="auto"/>
        <w:ind w:left="-284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Лексика.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Фразеология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.О</w:t>
      </w:r>
      <w:proofErr w:type="gramEnd"/>
      <w:r w:rsidRPr="009E7E08">
        <w:rPr>
          <w:rFonts w:ascii="Times New Roman" w:hAnsi="Times New Roman" w:cs="Times New Roman"/>
          <w:spacing w:val="-2"/>
          <w:sz w:val="24"/>
          <w:szCs w:val="24"/>
        </w:rPr>
        <w:t>рфография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392C8A" w:rsidRPr="009E7E08" w:rsidRDefault="00392C8A" w:rsidP="004E4F07">
      <w:pPr>
        <w:shd w:val="clear" w:color="auto" w:fill="FFFFFF"/>
        <w:tabs>
          <w:tab w:val="left" w:pos="3075"/>
        </w:tabs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Морфемика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 Словообразование. Орфография.</w:t>
      </w:r>
    </w:p>
    <w:p w:rsidR="00392C8A" w:rsidRPr="009E7E08" w:rsidRDefault="00392C8A" w:rsidP="004E4F07">
      <w:pPr>
        <w:shd w:val="clear" w:color="auto" w:fill="FFFFFF"/>
        <w:tabs>
          <w:tab w:val="left" w:pos="3075"/>
        </w:tabs>
        <w:spacing w:after="0" w:line="240" w:lineRule="auto"/>
        <w:ind w:left="-284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Морфология. Орфография.</w:t>
      </w:r>
    </w:p>
    <w:p w:rsidR="00392C8A" w:rsidRPr="009E7E08" w:rsidRDefault="00392C8A" w:rsidP="004E4F07">
      <w:pPr>
        <w:shd w:val="clear" w:color="auto" w:fill="FFFFFF"/>
        <w:tabs>
          <w:tab w:val="left" w:pos="3075"/>
        </w:tabs>
        <w:spacing w:after="0" w:line="240" w:lineRule="auto"/>
        <w:ind w:left="-284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Синтаксис и пунктуация. Употребление знаков препинания. 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Систематизация сведений о признаках текста, теме и основ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ной мысли связного высказывания, средствах связи частей тек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ста, о повествовании, описании, рассуждении; о стилях речи.</w:t>
      </w:r>
    </w:p>
    <w:p w:rsidR="00392C8A" w:rsidRPr="009E7E08" w:rsidRDefault="00392C8A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Подведение итогов года(1ч)</w:t>
      </w:r>
    </w:p>
    <w:p w:rsidR="00392C8A" w:rsidRPr="009E7E08" w:rsidRDefault="00392C8A" w:rsidP="004E4F0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D775D8" w:rsidRPr="009E7E08" w:rsidRDefault="007F3DD1" w:rsidP="004E4F07">
      <w:pPr>
        <w:spacing w:after="0" w:line="240" w:lineRule="auto"/>
        <w:ind w:left="-284"/>
        <w:jc w:val="center"/>
        <w:rPr>
          <w:rStyle w:val="dash041e005f0431005f044b005f0447005f043d005f044b005f0439005f005fchar1char1"/>
          <w:rFonts w:eastAsia="Times New Roman"/>
          <w:b/>
          <w:u w:val="single"/>
        </w:rPr>
      </w:pPr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 xml:space="preserve">6. </w:t>
      </w:r>
      <w:r w:rsidRPr="009E7E0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</w:t>
      </w:r>
      <w:r w:rsidRPr="009E7E08">
        <w:rPr>
          <w:rStyle w:val="dash041e005f0431005f044b005f0447005f043d005f044b005f0439005f005fchar1char1"/>
          <w:rFonts w:eastAsia="Times New Roman"/>
          <w:b/>
          <w:u w:val="single"/>
        </w:rPr>
        <w:t>ланируемые результаты изучения учебного предмета, курса</w:t>
      </w:r>
    </w:p>
    <w:p w:rsidR="0076754C" w:rsidRPr="009E7E08" w:rsidRDefault="0076754C" w:rsidP="004E4F07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3C07" w:rsidRPr="009E7E08" w:rsidRDefault="009F3C07" w:rsidP="004E4F0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ТРЕБОВАНИЯ К ЗНАНИЯМ, УМЕНИЯМ И НАВЫКАМ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ПО РУССКОМУ ЯЗЫКУ</w:t>
      </w:r>
    </w:p>
    <w:p w:rsidR="009F3C07" w:rsidRPr="009E7E08" w:rsidRDefault="009F3C07" w:rsidP="004E4F0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ЗА КУРС 5 КЛАССА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1. Обучающиеся должны </w:t>
      </w: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знать 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определения основных изученных в 5 классе языковых явлений,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речеведческих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2. К концу 5 класса обучающиеся должны овладеть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следующими</w:t>
      </w:r>
      <w:proofErr w:type="gramEnd"/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умениями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и </w:t>
      </w: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навыками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разбирать слова фонетически, по составу и морфологически, а предложения (с двумя главными членами) – синтаксически. Составлять простые и сложные предложения изученных видов;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разъяснять значения известных слов и правильно их употреблять; пользоваться орфографическими и толковыми словарями; 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соблюдать произносительные нормы литературного языка в пределах изученного материала.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  <w:u w:val="single"/>
        </w:rPr>
        <w:t>По орфографии.</w:t>
      </w:r>
      <w:r w:rsidRPr="009E7E08">
        <w:rPr>
          <w:spacing w:val="-2"/>
          <w:sz w:val="24"/>
          <w:szCs w:val="24"/>
        </w:rPr>
        <w:t xml:space="preserve"> Находить в словарях изученные орфограммы, находить и исправлять орфографические ошибки. Правильно писать слова с непроверяемыми орфограммами, изученными в 5 классе.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  <w:u w:val="single"/>
        </w:rPr>
        <w:t>По пунктуации.</w:t>
      </w:r>
      <w:r w:rsidRPr="009E7E08">
        <w:rPr>
          <w:spacing w:val="-2"/>
          <w:sz w:val="24"/>
          <w:szCs w:val="24"/>
        </w:rPr>
        <w:t xml:space="preserve"> Находить в предложениях смысловые отрезки, которые необходимо выделять знаками препинания, обосновывать выбор знаков препинания и расставлять их в </w:t>
      </w:r>
      <w:r w:rsidRPr="009E7E08">
        <w:rPr>
          <w:spacing w:val="-2"/>
          <w:sz w:val="24"/>
          <w:szCs w:val="24"/>
        </w:rPr>
        <w:lastRenderedPageBreak/>
        <w:t>предложениях в соответствии с изученными правилами.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  <w:u w:val="single"/>
        </w:rPr>
        <w:t>По развитию речи.</w:t>
      </w:r>
      <w:r w:rsidRPr="009E7E08">
        <w:rPr>
          <w:spacing w:val="-2"/>
          <w:sz w:val="24"/>
          <w:szCs w:val="24"/>
        </w:rPr>
        <w:t xml:space="preserve"> Определять тему и основную мысль текста, его стиль. Подробно и сжато излагать повествовательные тексты (в том числе с элементами описания предметов, животных). Составлять простой план исходного и собственного текста. Писать сочинения повествовательного характера на заданную тему, рассказы о случаях из жизни, а также описывать отдельные предметы, животных по наблюдениям, опыту, по картине. 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>Совершенствовать содержание и языковое оформление своего текста (в соответствии с изученным языковым материалом).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>Правильно в смысловом и стилистическом отношении использовать языковые средства в текстах разного содержания.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>Грамотно пользоваться известными лексическими и грамматическими средствами в устной и письменной речи.</w:t>
      </w:r>
    </w:p>
    <w:p w:rsidR="009F3C07" w:rsidRPr="009E7E08" w:rsidRDefault="009F3C07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>Пользоваться орфографическими, орфоэпическими, морфемными и толковыми словарями.</w:t>
      </w:r>
    </w:p>
    <w:p w:rsidR="007F3DD1" w:rsidRPr="009E7E08" w:rsidRDefault="007F3DD1" w:rsidP="004E4F07">
      <w:pPr>
        <w:pStyle w:val="a4"/>
        <w:shd w:val="clear" w:color="auto" w:fill="FFFFFF"/>
        <w:ind w:left="-284" w:firstLine="426"/>
        <w:rPr>
          <w:spacing w:val="-2"/>
          <w:sz w:val="24"/>
          <w:szCs w:val="24"/>
        </w:rPr>
      </w:pP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ТРЕБОВАНИЯ К ЗНАНИЯМ, УМЕНИЯМ И НАВЫКАМ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ОБУЧАЮЩИХСЯ</w:t>
      </w:r>
      <w:proofErr w:type="gramEnd"/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ПО  РУССКОМУ ЯЗЫКУ ЗА КУРС 7 КЛАССА</w:t>
      </w:r>
    </w:p>
    <w:p w:rsidR="009F3C07" w:rsidRPr="009E7E08" w:rsidRDefault="009F3C07" w:rsidP="004E4F07">
      <w:pPr>
        <w:numPr>
          <w:ilvl w:val="0"/>
          <w:numId w:val="5"/>
        </w:numPr>
        <w:shd w:val="clear" w:color="auto" w:fill="FFFFFF"/>
        <w:tabs>
          <w:tab w:val="clear" w:pos="1073"/>
        </w:tabs>
        <w:spacing w:after="0" w:line="240" w:lineRule="auto"/>
        <w:ind w:left="-284" w:firstLine="0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9E7E08">
        <w:rPr>
          <w:rFonts w:ascii="Times New Roman" w:hAnsi="Times New Roman" w:cs="Times New Roman"/>
          <w:spacing w:val="57"/>
          <w:sz w:val="24"/>
          <w:szCs w:val="24"/>
        </w:rPr>
        <w:t>знать</w:t>
      </w:r>
      <w:r w:rsidRPr="009E7E08">
        <w:rPr>
          <w:rFonts w:ascii="Times New Roman" w:hAnsi="Times New Roman" w:cs="Times New Roman"/>
          <w:sz w:val="24"/>
          <w:szCs w:val="24"/>
        </w:rPr>
        <w:t xml:space="preserve"> определения основных изученных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классе языковых явлений,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ab/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К концу </w:t>
      </w:r>
      <w:r w:rsidRPr="009E7E08">
        <w:rPr>
          <w:rFonts w:ascii="Times New Roman" w:hAnsi="Times New Roman" w:cs="Times New Roman"/>
          <w:spacing w:val="-1"/>
          <w:sz w:val="24"/>
          <w:szCs w:val="24"/>
          <w:lang w:val="en-US"/>
        </w:rPr>
        <w:t>VII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 класса учащиеся должны </w:t>
      </w:r>
      <w:r w:rsidRPr="009E7E08">
        <w:rPr>
          <w:rFonts w:ascii="Times New Roman" w:hAnsi="Times New Roman" w:cs="Times New Roman"/>
          <w:spacing w:val="53"/>
          <w:sz w:val="24"/>
          <w:szCs w:val="24"/>
        </w:rPr>
        <w:t>овладеть</w:t>
      </w:r>
      <w:r w:rsidRPr="009E7E08">
        <w:rPr>
          <w:rFonts w:ascii="Times New Roman" w:hAnsi="Times New Roman" w:cs="Times New Roman"/>
          <w:spacing w:val="-1"/>
          <w:sz w:val="24"/>
          <w:szCs w:val="24"/>
        </w:rPr>
        <w:t xml:space="preserve"> сле</w:t>
      </w:r>
      <w:r w:rsidRPr="009E7E08">
        <w:rPr>
          <w:rFonts w:ascii="Times New Roman" w:hAnsi="Times New Roman" w:cs="Times New Roman"/>
          <w:sz w:val="24"/>
          <w:szCs w:val="24"/>
        </w:rPr>
        <w:t xml:space="preserve">дующими </w:t>
      </w:r>
      <w:r w:rsidRPr="009E7E08">
        <w:rPr>
          <w:rFonts w:ascii="Times New Roman" w:hAnsi="Times New Roman" w:cs="Times New Roman"/>
          <w:spacing w:val="61"/>
          <w:sz w:val="24"/>
          <w:szCs w:val="24"/>
        </w:rPr>
        <w:t>умениями</w:t>
      </w:r>
      <w:r w:rsidRPr="009E7E08">
        <w:rPr>
          <w:rFonts w:ascii="Times New Roman" w:hAnsi="Times New Roman" w:cs="Times New Roman"/>
          <w:sz w:val="24"/>
          <w:szCs w:val="24"/>
        </w:rPr>
        <w:t xml:space="preserve">    и    </w:t>
      </w:r>
      <w:r w:rsidRPr="009E7E08">
        <w:rPr>
          <w:rFonts w:ascii="Times New Roman" w:hAnsi="Times New Roman" w:cs="Times New Roman"/>
          <w:spacing w:val="54"/>
          <w:sz w:val="24"/>
          <w:szCs w:val="24"/>
        </w:rPr>
        <w:t>навыками:</w:t>
      </w:r>
    </w:p>
    <w:p w:rsidR="009F3C07" w:rsidRPr="009E7E08" w:rsidRDefault="009F3C07" w:rsidP="004E4F0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производить морфологический разбор частей речи, изучен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ных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классе, синтаксический разбор предложений с при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частным и деепричастным оборотами (в простейших случаях), а также сложных предложений с изученными союзами;</w:t>
      </w:r>
    </w:p>
    <w:p w:rsidR="009F3C07" w:rsidRPr="009E7E08" w:rsidRDefault="009F3C07" w:rsidP="004E4F0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составлять предложения с причастными и деепричастны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ми оборотами;</w:t>
      </w:r>
    </w:p>
    <w:p w:rsidR="009F3C07" w:rsidRPr="009E7E08" w:rsidRDefault="009F3C07" w:rsidP="004E4F0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соблюдать нормы литературного языка в пределах изу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ченного материала.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9E7E08">
        <w:rPr>
          <w:rFonts w:ascii="Times New Roman" w:hAnsi="Times New Roman" w:cs="Times New Roman"/>
          <w:spacing w:val="46"/>
          <w:sz w:val="24"/>
          <w:szCs w:val="24"/>
          <w:u w:val="single"/>
        </w:rPr>
        <w:t>орфографии.</w:t>
      </w:r>
      <w:r w:rsidRPr="009E7E08">
        <w:rPr>
          <w:rFonts w:ascii="Times New Roman" w:hAnsi="Times New Roman" w:cs="Times New Roman"/>
          <w:sz w:val="24"/>
          <w:szCs w:val="24"/>
        </w:rPr>
        <w:t xml:space="preserve"> Находить в словах изученные орфо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граммы, обосновывать их выбор, правильно писать слова с изу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ченными орфограммами; находить и исправлять орфографиче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ские ошибки.</w:t>
      </w:r>
    </w:p>
    <w:p w:rsidR="009F3C07" w:rsidRPr="009E7E08" w:rsidRDefault="009F3C07" w:rsidP="004E4F07">
      <w:pPr>
        <w:shd w:val="clear" w:color="auto" w:fill="FFFFFF"/>
        <w:spacing w:before="7"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Правильно писать изученные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классе слова с непроверя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емыми орфограммами.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9E7E08">
        <w:rPr>
          <w:rFonts w:ascii="Times New Roman" w:hAnsi="Times New Roman" w:cs="Times New Roman"/>
          <w:spacing w:val="55"/>
          <w:sz w:val="24"/>
          <w:szCs w:val="24"/>
          <w:u w:val="single"/>
        </w:rPr>
        <w:t>пунктуации.</w:t>
      </w:r>
      <w:r w:rsidRPr="009E7E08">
        <w:rPr>
          <w:rFonts w:ascii="Times New Roman" w:hAnsi="Times New Roman" w:cs="Times New Roman"/>
          <w:sz w:val="24"/>
          <w:szCs w:val="24"/>
        </w:rPr>
        <w:t xml:space="preserve"> Выделять запятыми причастные оборо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ты (стоящие после существительного), деепричастные обороты.</w:t>
      </w:r>
    </w:p>
    <w:p w:rsidR="009F3C07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По </w:t>
      </w:r>
      <w:proofErr w:type="spellStart"/>
      <w:r w:rsidRPr="009E7E08">
        <w:rPr>
          <w:rFonts w:ascii="Times New Roman" w:hAnsi="Times New Roman" w:cs="Times New Roman"/>
          <w:spacing w:val="56"/>
          <w:sz w:val="24"/>
          <w:szCs w:val="24"/>
          <w:u w:val="single"/>
        </w:rPr>
        <w:t>связной</w:t>
      </w:r>
      <w:r w:rsidRPr="009E7E08">
        <w:rPr>
          <w:rFonts w:ascii="Times New Roman" w:hAnsi="Times New Roman" w:cs="Times New Roman"/>
          <w:sz w:val="24"/>
          <w:szCs w:val="24"/>
          <w:u w:val="single"/>
        </w:rPr>
        <w:t>речи</w:t>
      </w:r>
      <w:proofErr w:type="spellEnd"/>
      <w:r w:rsidRPr="009E7E08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 Адекватно воспринимать и создавать </w:t>
      </w:r>
      <w:r w:rsidRPr="009E7E08">
        <w:rPr>
          <w:rFonts w:ascii="Times New Roman" w:hAnsi="Times New Roman" w:cs="Times New Roman"/>
          <w:sz w:val="24"/>
          <w:szCs w:val="24"/>
        </w:rPr>
        <w:t>тексты публицистического стиля на доступные темы. Подробно и сжато излагать повествовательные тексты с элементами опи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сания (как письменно, так и устно) внешности человека, процес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сов труда. Описывать человека, процессы труда; писать расска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зы на предложенные сюжеты; сочинения-рассуждения (на мате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риале жизненного опыта учащихся). Грамотно и четко рассказы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вать о произошедших событиях, аргументировать свои выводы.</w:t>
      </w:r>
    </w:p>
    <w:p w:rsidR="009F3C07" w:rsidRPr="009E7E08" w:rsidRDefault="009F3C07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ТРЕБОВАНИЯ К ЗНАНИЯМ, УМЕНИЯМ И НАВЫКАМ </w:t>
      </w:r>
      <w:proofErr w:type="gram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ОБУЧАЮЩИХСЯ</w:t>
      </w:r>
      <w:proofErr w:type="gramEnd"/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ПО  РУССКОМУ ЯЗЫКУ ЗА КУРС 9 КЛАССА</w:t>
      </w:r>
    </w:p>
    <w:p w:rsidR="007F3DD1" w:rsidRPr="009E7E08" w:rsidRDefault="007F3DD1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9E7E08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9E7E08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9E7E08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9E7E08">
        <w:rPr>
          <w:rFonts w:ascii="Times New Roman" w:hAnsi="Times New Roman" w:cs="Times New Roman"/>
          <w:b/>
          <w:spacing w:val="58"/>
          <w:sz w:val="24"/>
          <w:szCs w:val="24"/>
        </w:rPr>
        <w:t>знать</w:t>
      </w:r>
      <w:r w:rsidRPr="009E7E08">
        <w:rPr>
          <w:rFonts w:ascii="Times New Roman" w:hAnsi="Times New Roman" w:cs="Times New Roman"/>
          <w:sz w:val="24"/>
          <w:szCs w:val="24"/>
        </w:rPr>
        <w:t xml:space="preserve"> изученные основные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сведенияо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языке, определения основных изучаемых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классе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языковыхявлений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понятий, пунктуационных правил, обос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новывать свои ответы, приводя нужные примеры.</w:t>
      </w:r>
      <w:proofErr w:type="gramEnd"/>
    </w:p>
    <w:p w:rsidR="007F3DD1" w:rsidRPr="009E7E08" w:rsidRDefault="007F3DD1" w:rsidP="004E4F07">
      <w:pPr>
        <w:shd w:val="clear" w:color="auto" w:fill="FFFFFF"/>
        <w:tabs>
          <w:tab w:val="left" w:pos="677"/>
        </w:tabs>
        <w:spacing w:after="0" w:line="240" w:lineRule="auto"/>
        <w:ind w:left="-284" w:right="2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E7E08">
        <w:rPr>
          <w:rFonts w:ascii="Times New Roman" w:hAnsi="Times New Roman" w:cs="Times New Roman"/>
          <w:sz w:val="24"/>
          <w:szCs w:val="24"/>
        </w:rPr>
        <w:t xml:space="preserve">. К концу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класса учащиеся должны </w:t>
      </w:r>
      <w:r w:rsidRPr="009E7E08">
        <w:rPr>
          <w:rFonts w:ascii="Times New Roman" w:hAnsi="Times New Roman" w:cs="Times New Roman"/>
          <w:spacing w:val="53"/>
          <w:sz w:val="24"/>
          <w:szCs w:val="24"/>
        </w:rPr>
        <w:t>овладеть</w:t>
      </w:r>
      <w:r w:rsidRPr="009E7E08">
        <w:rPr>
          <w:rFonts w:ascii="Times New Roman" w:hAnsi="Times New Roman" w:cs="Times New Roman"/>
          <w:sz w:val="24"/>
          <w:szCs w:val="24"/>
        </w:rPr>
        <w:t xml:space="preserve"> сле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дующими </w:t>
      </w:r>
    </w:p>
    <w:p w:rsidR="007F3DD1" w:rsidRPr="009E7E08" w:rsidRDefault="007F3DD1" w:rsidP="004E4F07">
      <w:pPr>
        <w:shd w:val="clear" w:color="auto" w:fill="FFFFFF"/>
        <w:tabs>
          <w:tab w:val="left" w:pos="677"/>
        </w:tabs>
        <w:spacing w:after="0" w:line="240" w:lineRule="auto"/>
        <w:ind w:left="-284" w:right="2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62"/>
          <w:sz w:val="24"/>
          <w:szCs w:val="24"/>
        </w:rPr>
        <w:t>умениями</w:t>
      </w:r>
      <w:r w:rsidRPr="009E7E08">
        <w:rPr>
          <w:rFonts w:ascii="Times New Roman" w:hAnsi="Times New Roman" w:cs="Times New Roman"/>
          <w:b/>
          <w:sz w:val="24"/>
          <w:szCs w:val="24"/>
        </w:rPr>
        <w:t xml:space="preserve">    и    </w:t>
      </w:r>
      <w:r w:rsidRPr="009E7E08">
        <w:rPr>
          <w:rFonts w:ascii="Times New Roman" w:hAnsi="Times New Roman" w:cs="Times New Roman"/>
          <w:b/>
          <w:spacing w:val="52"/>
          <w:sz w:val="24"/>
          <w:szCs w:val="24"/>
        </w:rPr>
        <w:t>навыками</w:t>
      </w:r>
      <w:r w:rsidRPr="009E7E08">
        <w:rPr>
          <w:rFonts w:ascii="Times New Roman" w:hAnsi="Times New Roman" w:cs="Times New Roman"/>
          <w:spacing w:val="52"/>
          <w:sz w:val="24"/>
          <w:szCs w:val="24"/>
        </w:rPr>
        <w:t>:</w:t>
      </w:r>
    </w:p>
    <w:p w:rsidR="007F3DD1" w:rsidRPr="009E7E08" w:rsidRDefault="007F3DD1" w:rsidP="004E4F07">
      <w:pPr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left="-284" w:right="1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производить все виды разборов: фонетический, морфем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ный, словообразовательный, морфологический, синтаксический, стилистический;</w:t>
      </w:r>
    </w:p>
    <w:p w:rsidR="007F3DD1" w:rsidRPr="009E7E08" w:rsidRDefault="007F3DD1" w:rsidP="004E4F07">
      <w:pPr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left="-284" w:right="19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составлять сложные предложения разных типов, пользо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ваться синтаксическими синонимами в соответствии с содержа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нием и стилем создаваемого текста;</w:t>
      </w:r>
    </w:p>
    <w:p w:rsidR="007F3DD1" w:rsidRPr="009E7E08" w:rsidRDefault="007F3DD1" w:rsidP="004E4F07">
      <w:pPr>
        <w:widowControl w:val="0"/>
        <w:numPr>
          <w:ilvl w:val="0"/>
          <w:numId w:val="6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определять стиль и тип текста;</w:t>
      </w:r>
    </w:p>
    <w:p w:rsidR="007F3DD1" w:rsidRPr="009E7E08" w:rsidRDefault="007F3DD1" w:rsidP="004E4F07">
      <w:pPr>
        <w:shd w:val="clear" w:color="auto" w:fill="FFFFFF"/>
        <w:tabs>
          <w:tab w:val="left" w:pos="658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lastRenderedPageBreak/>
        <w:t>— соблюдать   все   основные   нормы   литературного   языка.</w:t>
      </w:r>
      <w:r w:rsidRPr="009E7E08">
        <w:rPr>
          <w:rFonts w:ascii="Times New Roman" w:hAnsi="Times New Roman" w:cs="Times New Roman"/>
          <w:sz w:val="24"/>
          <w:szCs w:val="24"/>
        </w:rPr>
        <w:br/>
      </w: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По   </w:t>
      </w:r>
      <w:r w:rsidRPr="009E7E08">
        <w:rPr>
          <w:rFonts w:ascii="Times New Roman" w:hAnsi="Times New Roman" w:cs="Times New Roman"/>
          <w:spacing w:val="54"/>
          <w:sz w:val="24"/>
          <w:szCs w:val="24"/>
          <w:u w:val="single"/>
        </w:rPr>
        <w:t>пунктуации.</w:t>
      </w:r>
      <w:r w:rsidRPr="009E7E08">
        <w:rPr>
          <w:rFonts w:ascii="Times New Roman" w:hAnsi="Times New Roman" w:cs="Times New Roman"/>
          <w:sz w:val="24"/>
          <w:szCs w:val="24"/>
        </w:rPr>
        <w:t xml:space="preserve">   Находить  в   предложениях 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смысловыеотрезки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>, которые необходимо выделить знаками препинания, обосновывать выбор знаков препинания и расставлять их в со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 xml:space="preserve">ответствии с изученными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E7E08">
        <w:rPr>
          <w:rFonts w:ascii="Times New Roman" w:hAnsi="Times New Roman" w:cs="Times New Roman"/>
          <w:sz w:val="24"/>
          <w:szCs w:val="24"/>
        </w:rPr>
        <w:t>—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классах пунктуационными правилами; находить и исправлять пунктуационные ошибки; производить пунктуационный разбор предложения.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 w:right="10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9E7E08">
        <w:rPr>
          <w:rFonts w:ascii="Times New Roman" w:hAnsi="Times New Roman" w:cs="Times New Roman"/>
          <w:spacing w:val="51"/>
          <w:sz w:val="24"/>
          <w:szCs w:val="24"/>
          <w:u w:val="single"/>
        </w:rPr>
        <w:t>орфографии.</w:t>
      </w:r>
      <w:r w:rsidRPr="009E7E08">
        <w:rPr>
          <w:rFonts w:ascii="Times New Roman" w:hAnsi="Times New Roman" w:cs="Times New Roman"/>
          <w:sz w:val="24"/>
          <w:szCs w:val="24"/>
        </w:rPr>
        <w:t xml:space="preserve"> Находить в словах изученные орфо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граммы, уметь обосновывать их выбор, правильно писать слова с изученными орфограммами, находить и исправлять орфогра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фические  ошибки,  производить орфографический  разбор  слов.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 w:right="10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Правильно писать изученные в 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E7E08">
        <w:rPr>
          <w:rFonts w:ascii="Times New Roman" w:hAnsi="Times New Roman" w:cs="Times New Roman"/>
          <w:sz w:val="24"/>
          <w:szCs w:val="24"/>
        </w:rPr>
        <w:t>—</w:t>
      </w:r>
      <w:r w:rsidRPr="009E7E08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9E7E08">
        <w:rPr>
          <w:rFonts w:ascii="Times New Roman" w:hAnsi="Times New Roman" w:cs="Times New Roman"/>
          <w:sz w:val="24"/>
          <w:szCs w:val="24"/>
        </w:rPr>
        <w:t xml:space="preserve"> классах слова с непро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веряемыми орфограммами.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9E7E08">
        <w:rPr>
          <w:rFonts w:ascii="Times New Roman" w:hAnsi="Times New Roman" w:cs="Times New Roman"/>
          <w:spacing w:val="54"/>
          <w:sz w:val="24"/>
          <w:szCs w:val="24"/>
          <w:u w:val="single"/>
        </w:rPr>
        <w:t>связной</w:t>
      </w:r>
      <w:r w:rsidRPr="009E7E08">
        <w:rPr>
          <w:rFonts w:ascii="Times New Roman" w:hAnsi="Times New Roman" w:cs="Times New Roman"/>
          <w:sz w:val="24"/>
          <w:szCs w:val="24"/>
          <w:u w:val="single"/>
        </w:rPr>
        <w:t xml:space="preserve"> речи.</w:t>
      </w:r>
      <w:r w:rsidRPr="009E7E08">
        <w:rPr>
          <w:rFonts w:ascii="Times New Roman" w:hAnsi="Times New Roman" w:cs="Times New Roman"/>
          <w:sz w:val="24"/>
          <w:szCs w:val="24"/>
        </w:rPr>
        <w:t xml:space="preserve"> Определять тип и стиль текста, созда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вать тексты разных стилей и типов речи. Подготовить и сделать доклад на историко-литературную тему по одному источнику. Составлять тезисы или конспект небольшой литературно-крити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ческой статьи (или фрагмента большой статьи). Писать сочине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ния публицистического характера. Писать заявление, автобио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графию. Совершенствовать содержание и языковое оформление сочинения, находить и исправлять различные языковые ошибки в своем тексте. Свободно и грамотно говорить на заданные темы. Соблюдать при общении с собеседниками соответствующий ре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чевой этикет.</w:t>
      </w:r>
    </w:p>
    <w:p w:rsidR="007F3DD1" w:rsidRPr="009E7E08" w:rsidRDefault="007F3DD1" w:rsidP="004E4F07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 xml:space="preserve">ТРЕБОВАНИЯ К УРОВНЮ ПОДГОТОВКИ </w:t>
      </w:r>
      <w:r w:rsidRPr="009E7E08">
        <w:rPr>
          <w:rFonts w:ascii="Times New Roman" w:hAnsi="Times New Roman" w:cs="Times New Roman"/>
          <w:sz w:val="24"/>
          <w:szCs w:val="24"/>
        </w:rPr>
        <w:t>ВЫПУСКНИКОВ ОСНОВНОЙ ШКОЛЫ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В результате изучения русского языка ученик должен: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знать </w:t>
      </w:r>
      <w:r w:rsidRPr="009E7E0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/ понимать: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смысл понятий: речь устная и письменная; монологи, диалог; сфера и ситуация рече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вого общения;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особенности основных жанров научного, публицистического, официально-делового стилей и разговорной речи;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признаки текста и его функционально-смысловых типов (повествования, описания, рассуждения);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основные единицы языка, их признаки;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основные нормы русского литературного языка (орфоэпические, лексические, грам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матические, орфографические, пунктуационные); нормы речевого этикета;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E7E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уметь: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>РЕЧЕВАЯ ДЕЯТЕЛЬНОСТЬ: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АУДИРОВАНИЕ: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фиксировать на письме информацию исходного текста в виде тезисов, конспектов, резюме, полного или сжатого пересказа;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формулировать вопросы по содержанию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замечать в собственной и чужой речи отступления от норм литературного языка; 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ЧТЕНИЕ: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понимать коммуникативную тему, цель чтения текста и в соответствии с этим органи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зовывать процесс чтения;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составлять конспект прочитанного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оценивать степень понимания содержания прочитанного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прогнозировать возможное развитие основной мысли до чтения лингвистического и художественного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ГОВОРЕНИЕ: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создавать   устные   монологические   высказывания   на   актуальные   социально-культурные, нравственно-этические, социально-бытовые, учебные темы;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lastRenderedPageBreak/>
        <w:t>- 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довательность изложения (развертывания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строить научное рассуждение по сложным вопросам школьного курса русского языка;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ПИСЬМО: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го материала, последовательность изложения (развертывание содержания по плану, пра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вильность выделения абзацев в тексте, наличие грамматической связи предложений в тек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сте, владение нормами правописания);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писать изложения по публицистическим, художественным текстам, сохраняя компо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зиционную форму, типологическое строение, характерные языковые средства;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вводить в текст изложения элементы сочинения (рассуждение, описание, повество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вание);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писать небольшие по объему сочинения на основе прочитанного или прослушанного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составлять тезисы и конспект небольшой статьи (или фрагмента большой статьи);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совершенствовать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, исправляя недочеты в построении и содержании вы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сказывания, речевые недочеты и грамматические ошибки;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>ТЕКСТ: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 проводить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текстоведческий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анализ текстов разных стилей и типов речи (тема, основ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ная мысль, тип речи, стиль, языковые и речевые средства, средства связи предложений, строение текста);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>ФОНЕТИКА И ОРФОЭПИЯ: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правильно произносить употребительные слова с учетом вариантов их произношения;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анализировать и оценивать собственную и чужую речь с точки зрения соблюдения орфоэпических норм;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>МОРФЕМИКА И СЛОВООБРАЗОВАНИЕ: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владеть приемом морфемного разбора: от значения слова и способа его образова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ния к морфемной структуре;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толковать значение слова, исходя из его морфемного состава (в том числе и слов с иноязычными элементами типа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ОГ, ПОЛИ-, -ФОН и т.п.);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пользоваться разными видами морфемных, словообразовательных и этимологиче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ских словарей;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опираться на морфемный разбор при проведении орфографического анализа и оп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ределении грамматических признаков слов;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ЛЕКСИКОЛОГИЯ И ФРАЗЕОЛОГИЯ: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разъяснять значение слов общественно-политической и морально-этической темати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ки, правильно их определять;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пользоваться разными видами толковых словарей;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 xml:space="preserve"> использовать термины в текстах научного стиля;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оценивать свою и чужую речь с точки зрения уместного и выразительного словоупот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ребления;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проводить элементарный анализ художественного текста, обнаруживая в нем изо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бразительно-выразительные приемы, основанные на лексических возможностях русского языка;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МОРФОЛОГИЯ: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распознавать части речи и их формы в трудных случаях;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правильно образовывать формы слов с использованием словаря грамматических трудностей;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определять синтаксическую роль слов разных частей речи;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lastRenderedPageBreak/>
        <w:t>- опираться на морфологическую характеристику слова при проведении орфографиче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ского и пунктуационного анализа;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ОРФОГРАФИЯ: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применять орфографические правила, объяснять правописание слов с трудно прове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ряемыми орфограммами;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пользоваться этимологической справкой при объяснении написания слов;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проводить орфографический анализ текста; СИНТАКСИС И ПУНКТУАЦИЯ: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различать изученные виды простых и сложных предложений;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интонационно выразительно читать предложения изученных видов;</w:t>
      </w:r>
    </w:p>
    <w:tbl>
      <w:tblPr>
        <w:tblStyle w:val="a5"/>
        <w:tblpPr w:leftFromText="180" w:rightFromText="180" w:vertAnchor="text" w:horzAnchor="margin" w:tblpY="1"/>
        <w:tblW w:w="0" w:type="auto"/>
        <w:tblLook w:val="04A0"/>
      </w:tblPr>
      <w:tblGrid>
        <w:gridCol w:w="517"/>
        <w:gridCol w:w="3702"/>
        <w:gridCol w:w="4253"/>
        <w:gridCol w:w="903"/>
      </w:tblGrid>
      <w:tr w:rsidR="004E4F07" w:rsidRPr="009E7E08" w:rsidTr="004E4F07">
        <w:tc>
          <w:tcPr>
            <w:tcW w:w="517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№</w:t>
            </w:r>
          </w:p>
        </w:tc>
        <w:tc>
          <w:tcPr>
            <w:tcW w:w="3702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Название документа</w:t>
            </w:r>
          </w:p>
        </w:tc>
        <w:tc>
          <w:tcPr>
            <w:tcW w:w="425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Автор </w:t>
            </w:r>
          </w:p>
        </w:tc>
        <w:tc>
          <w:tcPr>
            <w:tcW w:w="90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Год </w:t>
            </w:r>
          </w:p>
        </w:tc>
      </w:tr>
      <w:tr w:rsidR="004E4F07" w:rsidRPr="009E7E08" w:rsidTr="004E4F07">
        <w:tc>
          <w:tcPr>
            <w:tcW w:w="517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702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Программа по русскому языку для 5 – 9 классов</w:t>
            </w:r>
          </w:p>
        </w:tc>
        <w:tc>
          <w:tcPr>
            <w:tcW w:w="425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М.Т.Баранов,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Н.М.Шанский</w:t>
            </w:r>
            <w:proofErr w:type="spellEnd"/>
          </w:p>
        </w:tc>
        <w:tc>
          <w:tcPr>
            <w:tcW w:w="90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2011</w:t>
            </w:r>
          </w:p>
        </w:tc>
      </w:tr>
      <w:tr w:rsidR="004E4F07" w:rsidRPr="009E7E08" w:rsidTr="004E4F07">
        <w:tc>
          <w:tcPr>
            <w:tcW w:w="517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702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Учебник </w:t>
            </w:r>
          </w:p>
        </w:tc>
        <w:tc>
          <w:tcPr>
            <w:tcW w:w="425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М.Т. Баранов,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Тростенцова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Л.А. и др. Русский язык. 5 класс. М.: «Просвещение»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М.Т. Баранов,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proofErr w:type="gram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Л.А.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Тростенцова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др. Русский язык. 6 класс .М.: «Просвещение»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 М.Т. Баранов,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proofErr w:type="gram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Л.А.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Тростенцова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др. Русский язык. 7 класс .М.: «Просвещение»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Л.А.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Тростенцова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Русский язык. 8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</w:t>
            </w:r>
            <w:proofErr w:type="gram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.М</w:t>
            </w:r>
            <w:proofErr w:type="spellEnd"/>
            <w:proofErr w:type="gram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.: «Просвещение»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Л.А.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Тростенцова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Т.А.Ладыженская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др. Русский язык. 9класс.М.: «Просвещение»</w:t>
            </w:r>
          </w:p>
        </w:tc>
        <w:tc>
          <w:tcPr>
            <w:tcW w:w="90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2013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4E4F07" w:rsidRPr="009E7E08" w:rsidTr="004E4F07">
        <w:tc>
          <w:tcPr>
            <w:tcW w:w="517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02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Методические пособия (печатные)</w:t>
            </w:r>
          </w:p>
        </w:tc>
        <w:tc>
          <w:tcPr>
            <w:tcW w:w="425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1.Н.В.Егорова. Поурочные разработки по русскому языку 5 класс – М.: «ВАКО».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 Н.В.Егорова. Поурочные разработки по русскому языку 6 класс – М.: «ВАКО».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 Н.В.Егорова. Поурочные разработки по русскому языку 7 класс – М.: «ВАКО».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4.Е.П.Черногрудова. Тесты по русскому языку. 5 класс.   – М.: «Экзамен».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Сергеева Е.М. Тесты по русскому языку.6 класс.   – М.: «Экзамен».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Сергеева Е.М. Тесты по русскому языку.7 класс.   – М.: «Экзамен».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Е.П.Черногрудова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Тесты по русскому языку. 9 класс.   – М.: «Экзамен».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8.Таблицы и раздаточный материал по русскому языку для 5-9 класса.</w:t>
            </w:r>
          </w:p>
        </w:tc>
        <w:tc>
          <w:tcPr>
            <w:tcW w:w="90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4E4F07" w:rsidRPr="009E7E08" w:rsidTr="004E4F07">
        <w:tc>
          <w:tcPr>
            <w:tcW w:w="517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702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Методические пособия (</w:t>
            </w:r>
            <w:proofErr w:type="spellStart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мультимедийные</w:t>
            </w:r>
            <w:proofErr w:type="spellEnd"/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1.Электронное приложение к учебнику «Русский язык» 5 класс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 Электронное приложение к учебнику «Русский язык» 6 класс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3. Электронное приложение к учебнику «Русский язык» 6 класс</w:t>
            </w: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4F07" w:rsidRPr="009E7E08" w:rsidRDefault="004E4F07" w:rsidP="004E4F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7E08">
              <w:rPr>
                <w:rFonts w:ascii="Times New Roman" w:hAnsi="Times New Roman"/>
                <w:sz w:val="24"/>
                <w:szCs w:val="24"/>
              </w:rPr>
              <w:t>4. 1-С Репетитор Русский язык. Обучающая программа для школьников старших классов и абитуриентов.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9E7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1-С: Репетитор. Русский язык. (Фонетика, лексикология, словообразование, морфология, синтаксис, орфография, пунктуация)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 1-С: Репетитор. Тесты по пунктуации.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 Русский язык. Готовимся к ЕГЭ. Решение экзаменационных задач в интерактивном режиме</w:t>
            </w:r>
          </w:p>
        </w:tc>
        <w:tc>
          <w:tcPr>
            <w:tcW w:w="903" w:type="dxa"/>
          </w:tcPr>
          <w:p w:rsidR="004E4F07" w:rsidRPr="009E7E08" w:rsidRDefault="004E4F07" w:rsidP="004E4F0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2013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F07" w:rsidRPr="009E7E08" w:rsidRDefault="004E4F0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E0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</w:tbl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lastRenderedPageBreak/>
        <w:t>- составлять схемы простых и сложных предложений разных видов и конструировать предложения по заданным схемам;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уместно пользоваться синтаксическими синонимами;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правильно употреблять в тексте прямую речь и цитаты, заменять прямую речь кос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венной;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проводить синтаксический и интонационный анализ сложного предложения;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устанавливать взаимосвязь смысловой, интонационной, грамматической и пунктуа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ционной характеристики предложения;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использовать различные синтаксические конструкции как средство усиления вырази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тельности речи;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 применять пунктуационные правила, объяснять постановку знаков препинания в простом и сложном 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предложениях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, используя на письме специальные графические обо</w:t>
      </w:r>
      <w:r w:rsidRPr="009E7E08">
        <w:rPr>
          <w:rFonts w:ascii="Times New Roman" w:hAnsi="Times New Roman" w:cs="Times New Roman"/>
          <w:sz w:val="24"/>
          <w:szCs w:val="24"/>
        </w:rPr>
        <w:softHyphen/>
        <w:t>значения;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строить пунктуационные схемы простых и сложных предложений;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самостоятельно подбирать примеры на изученные пунктуационные правила;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 проводить пунктуационный анализ текста;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аргументировать тезис о системном характере русской пунктуации.</w:t>
      </w:r>
    </w:p>
    <w:p w:rsidR="007F3DD1" w:rsidRPr="009E7E08" w:rsidRDefault="007F3DD1" w:rsidP="004E4F07">
      <w:pPr>
        <w:shd w:val="clear" w:color="auto" w:fill="FFFFFF"/>
        <w:spacing w:after="0" w:line="240" w:lineRule="auto"/>
        <w:ind w:left="-284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9E7E08">
        <w:rPr>
          <w:rFonts w:ascii="Times New Roman" w:hAnsi="Times New Roman" w:cs="Times New Roman"/>
          <w:b/>
          <w:i/>
          <w:spacing w:val="-2"/>
          <w:sz w:val="24"/>
          <w:szCs w:val="24"/>
          <w:u w:val="single"/>
        </w:rPr>
        <w:t>жизни</w:t>
      </w:r>
      <w:r w:rsidRPr="009E7E08">
        <w:rPr>
          <w:rFonts w:ascii="Times New Roman" w:hAnsi="Times New Roman" w:cs="Times New Roman"/>
          <w:spacing w:val="-2"/>
          <w:sz w:val="24"/>
          <w:szCs w:val="24"/>
        </w:rPr>
        <w:t>для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удовлетворения коммуникативных потребностей в учебных, бытовых, социально-культурных ситуациях общения;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увеличение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использования родного языка как средства получения знаний по другим учебным предметам и продолжения образования;</w:t>
      </w:r>
    </w:p>
    <w:p w:rsidR="007F3DD1" w:rsidRPr="009E7E08" w:rsidRDefault="007F3DD1" w:rsidP="004E4F07">
      <w:pPr>
        <w:pStyle w:val="a4"/>
        <w:shd w:val="clear" w:color="auto" w:fill="FFFFFF"/>
        <w:ind w:left="-284"/>
        <w:rPr>
          <w:spacing w:val="-2"/>
          <w:sz w:val="24"/>
          <w:szCs w:val="24"/>
        </w:rPr>
      </w:pPr>
      <w:r w:rsidRPr="009E7E08">
        <w:rPr>
          <w:spacing w:val="-2"/>
          <w:sz w:val="24"/>
          <w:szCs w:val="24"/>
        </w:rPr>
        <w:t xml:space="preserve"> - 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7F3DD1" w:rsidRPr="009E7E08" w:rsidRDefault="007F3DD1" w:rsidP="007F3DD1">
      <w:pPr>
        <w:shd w:val="clear" w:color="auto" w:fill="FFFFFF"/>
        <w:spacing w:after="0" w:line="240" w:lineRule="auto"/>
        <w:ind w:left="851" w:firstLine="851"/>
        <w:rPr>
          <w:rFonts w:ascii="Times New Roman" w:hAnsi="Times New Roman" w:cs="Times New Roman"/>
          <w:spacing w:val="-2"/>
          <w:sz w:val="24"/>
          <w:szCs w:val="24"/>
        </w:rPr>
      </w:pPr>
    </w:p>
    <w:p w:rsidR="007F3DD1" w:rsidRPr="009E7E08" w:rsidRDefault="007F3DD1" w:rsidP="00993BCA">
      <w:pPr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 xml:space="preserve">7. </w:t>
      </w:r>
      <w:r w:rsidRPr="009E7E0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Описание учебно-методического и</w:t>
      </w:r>
      <w:r w:rsidRPr="009E7E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E7E0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материально-технического обеспечения образовательного процесса</w:t>
      </w:r>
    </w:p>
    <w:p w:rsidR="007F3DD1" w:rsidRPr="009E7E08" w:rsidRDefault="007F3DD1" w:rsidP="004E4F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Используемый учебно-методический комплекс</w:t>
      </w:r>
    </w:p>
    <w:p w:rsidR="007F3DD1" w:rsidRPr="009E7E08" w:rsidRDefault="007F3DD1" w:rsidP="004E4F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</w:p>
    <w:p w:rsidR="007F3DD1" w:rsidRPr="009E7E08" w:rsidRDefault="007F3DD1" w:rsidP="004E4F0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7F3DD1" w:rsidRPr="009E7E08" w:rsidRDefault="007F3DD1" w:rsidP="004E4F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МЕТОДИЧЕСКОЕ ОБЕСПЕЧЕНИЕ ПРОГРАММЫ</w:t>
      </w:r>
    </w:p>
    <w:p w:rsidR="007F3DD1" w:rsidRPr="009E7E08" w:rsidRDefault="007F3DD1" w:rsidP="004E4F07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</w:p>
    <w:p w:rsidR="007F3DD1" w:rsidRPr="009E7E08" w:rsidRDefault="007F3DD1" w:rsidP="004E4F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pacing w:val="-2"/>
          <w:sz w:val="24"/>
          <w:szCs w:val="24"/>
        </w:rPr>
        <w:t>Литература</w:t>
      </w:r>
      <w:r w:rsidR="00993BCA" w:rsidRPr="009E7E0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E7E08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03414B" w:rsidRPr="009E7E08" w:rsidRDefault="0003414B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</w:t>
      </w:r>
      <w:r w:rsidR="007F3DD1" w:rsidRPr="009E7E08">
        <w:rPr>
          <w:rFonts w:ascii="Times New Roman" w:hAnsi="Times New Roman" w:cs="Times New Roman"/>
          <w:sz w:val="24"/>
          <w:szCs w:val="24"/>
        </w:rPr>
        <w:t xml:space="preserve"> -</w:t>
      </w:r>
      <w:r w:rsidRPr="009E7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 xml:space="preserve"> Г.Т. Русский язык: 9 класс. Подготовка к ГИА - 2015: Типовые тестовые задания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/.</w:t>
      </w:r>
      <w:proofErr w:type="gramEnd"/>
      <w:r w:rsidRPr="009E7E08">
        <w:rPr>
          <w:rFonts w:ascii="Times New Roman" w:hAnsi="Times New Roman" w:cs="Times New Roman"/>
          <w:sz w:val="24"/>
          <w:szCs w:val="24"/>
        </w:rPr>
        <w:t>М.- «Экзамен»,2015</w:t>
      </w:r>
    </w:p>
    <w:p w:rsidR="00993BCA" w:rsidRPr="009E7E08" w:rsidRDefault="007F3DD1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93BCA" w:rsidRPr="009E7E08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="00993BCA" w:rsidRPr="009E7E08">
        <w:rPr>
          <w:rFonts w:ascii="Times New Roman" w:hAnsi="Times New Roman" w:cs="Times New Roman"/>
          <w:sz w:val="24"/>
          <w:szCs w:val="24"/>
        </w:rPr>
        <w:t xml:space="preserve"> Г.Т. Русский язык: 9 класс. Подготовка к ГИА - 2013: Типовые тестовые задания</w:t>
      </w:r>
      <w:proofErr w:type="gramStart"/>
      <w:r w:rsidR="00993BCA" w:rsidRPr="009E7E08">
        <w:rPr>
          <w:rFonts w:ascii="Times New Roman" w:hAnsi="Times New Roman" w:cs="Times New Roman"/>
          <w:sz w:val="24"/>
          <w:szCs w:val="24"/>
        </w:rPr>
        <w:t>/.</w:t>
      </w:r>
      <w:proofErr w:type="gramEnd"/>
      <w:r w:rsidR="00993BCA" w:rsidRPr="009E7E08">
        <w:rPr>
          <w:rFonts w:ascii="Times New Roman" w:hAnsi="Times New Roman" w:cs="Times New Roman"/>
          <w:sz w:val="24"/>
          <w:szCs w:val="24"/>
        </w:rPr>
        <w:t>М.- «Экзамен»,201</w:t>
      </w:r>
      <w:r w:rsidR="0003414B" w:rsidRPr="009E7E08">
        <w:rPr>
          <w:rFonts w:ascii="Times New Roman" w:hAnsi="Times New Roman" w:cs="Times New Roman"/>
          <w:sz w:val="24"/>
          <w:szCs w:val="24"/>
        </w:rPr>
        <w:t>3</w:t>
      </w:r>
    </w:p>
    <w:p w:rsidR="007F3DD1" w:rsidRPr="009E7E08" w:rsidRDefault="007F3DD1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993BCA" w:rsidRPr="009E7E08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="00993BCA" w:rsidRPr="009E7E08">
        <w:rPr>
          <w:rFonts w:ascii="Times New Roman" w:hAnsi="Times New Roman" w:cs="Times New Roman"/>
          <w:sz w:val="24"/>
          <w:szCs w:val="24"/>
        </w:rPr>
        <w:t xml:space="preserve"> Г.Т</w:t>
      </w:r>
      <w:r w:rsidRPr="009E7E08">
        <w:rPr>
          <w:rFonts w:ascii="Times New Roman" w:hAnsi="Times New Roman" w:cs="Times New Roman"/>
          <w:sz w:val="24"/>
          <w:szCs w:val="24"/>
        </w:rPr>
        <w:t>. Русский язык: 9 класс. Подготовка к ГИА - 201</w:t>
      </w:r>
      <w:r w:rsidR="00993BCA" w:rsidRPr="009E7E08">
        <w:rPr>
          <w:rFonts w:ascii="Times New Roman" w:hAnsi="Times New Roman" w:cs="Times New Roman"/>
          <w:sz w:val="24"/>
          <w:szCs w:val="24"/>
        </w:rPr>
        <w:t>4</w:t>
      </w:r>
      <w:r w:rsidRPr="009E7E08">
        <w:rPr>
          <w:rFonts w:ascii="Times New Roman" w:hAnsi="Times New Roman" w:cs="Times New Roman"/>
          <w:sz w:val="24"/>
          <w:szCs w:val="24"/>
        </w:rPr>
        <w:t xml:space="preserve">: </w:t>
      </w:r>
      <w:r w:rsidR="00993BCA" w:rsidRPr="009E7E08">
        <w:rPr>
          <w:rFonts w:ascii="Times New Roman" w:hAnsi="Times New Roman" w:cs="Times New Roman"/>
          <w:sz w:val="24"/>
          <w:szCs w:val="24"/>
        </w:rPr>
        <w:t>Типовые тестовые задания</w:t>
      </w:r>
      <w:proofErr w:type="gramStart"/>
      <w:r w:rsidRPr="009E7E08">
        <w:rPr>
          <w:rFonts w:ascii="Times New Roman" w:hAnsi="Times New Roman" w:cs="Times New Roman"/>
          <w:sz w:val="24"/>
          <w:szCs w:val="24"/>
        </w:rPr>
        <w:t>/.</w:t>
      </w:r>
      <w:proofErr w:type="gramEnd"/>
      <w:r w:rsidR="00993BCA" w:rsidRPr="009E7E08">
        <w:rPr>
          <w:rFonts w:ascii="Times New Roman" w:hAnsi="Times New Roman" w:cs="Times New Roman"/>
          <w:sz w:val="24"/>
          <w:szCs w:val="24"/>
        </w:rPr>
        <w:t>М.- «Экзамен»,2014</w:t>
      </w:r>
    </w:p>
    <w:p w:rsidR="0003414B" w:rsidRPr="009E7E08" w:rsidRDefault="0003414B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О.Д.Ушакова. Фонетический разбор слова. ЛИТЕРА-2012</w:t>
      </w:r>
    </w:p>
    <w:p w:rsidR="0003414B" w:rsidRPr="009E7E08" w:rsidRDefault="0003414B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О.Д.Ушакова. Разбор слова по составу. ЛИТЕРА-2012</w:t>
      </w:r>
    </w:p>
    <w:p w:rsidR="0003414B" w:rsidRPr="009E7E08" w:rsidRDefault="0003414B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Т.В.Шклярова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>. Сборник упражнений</w:t>
      </w:r>
      <w:r w:rsidR="009E7E08" w:rsidRPr="009E7E08">
        <w:rPr>
          <w:rFonts w:ascii="Times New Roman" w:hAnsi="Times New Roman" w:cs="Times New Roman"/>
          <w:sz w:val="24"/>
          <w:szCs w:val="24"/>
        </w:rPr>
        <w:t xml:space="preserve"> 9 класс</w:t>
      </w:r>
      <w:r w:rsidRPr="009E7E08">
        <w:rPr>
          <w:rFonts w:ascii="Times New Roman" w:hAnsi="Times New Roman" w:cs="Times New Roman"/>
          <w:sz w:val="24"/>
          <w:szCs w:val="24"/>
        </w:rPr>
        <w:t>.</w:t>
      </w:r>
      <w:r w:rsidR="009E7E08" w:rsidRPr="009E7E08">
        <w:rPr>
          <w:rFonts w:ascii="Times New Roman" w:hAnsi="Times New Roman" w:cs="Times New Roman"/>
          <w:sz w:val="24"/>
          <w:szCs w:val="24"/>
        </w:rPr>
        <w:t xml:space="preserve"> ГРАМОТЕЙ-2013</w:t>
      </w:r>
    </w:p>
    <w:p w:rsidR="009E7E08" w:rsidRPr="009E7E08" w:rsidRDefault="009E7E08" w:rsidP="004E4F07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Мини - справочники 6-8 классы.</w:t>
      </w:r>
    </w:p>
    <w:p w:rsidR="007F3DD1" w:rsidRPr="009E7E08" w:rsidRDefault="007F3DD1" w:rsidP="004E4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DD1" w:rsidRPr="009E7E08" w:rsidRDefault="007F3DD1" w:rsidP="004E4F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7F3DD1" w:rsidRPr="009E7E08" w:rsidRDefault="007F3DD1" w:rsidP="004E4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r w:rsidR="0003414B" w:rsidRPr="009E7E08">
        <w:rPr>
          <w:rFonts w:ascii="Times New Roman" w:hAnsi="Times New Roman" w:cs="Times New Roman"/>
          <w:sz w:val="24"/>
          <w:szCs w:val="24"/>
        </w:rPr>
        <w:t xml:space="preserve">Русский язык, 6 класс. Контрольно-измерительные материалы к учебнику Т.А. </w:t>
      </w:r>
      <w:proofErr w:type="spellStart"/>
      <w:r w:rsidR="0003414B" w:rsidRPr="009E7E08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="0003414B" w:rsidRPr="009E7E08">
        <w:rPr>
          <w:rFonts w:ascii="Times New Roman" w:hAnsi="Times New Roman" w:cs="Times New Roman"/>
          <w:sz w:val="24"/>
          <w:szCs w:val="24"/>
        </w:rPr>
        <w:t>, М.Т.Баранова и др. – М.: «</w:t>
      </w:r>
      <w:proofErr w:type="spellStart"/>
      <w:r w:rsidR="0003414B" w:rsidRPr="009E7E08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03414B" w:rsidRPr="009E7E08">
        <w:rPr>
          <w:rFonts w:ascii="Times New Roman" w:hAnsi="Times New Roman" w:cs="Times New Roman"/>
          <w:sz w:val="24"/>
          <w:szCs w:val="24"/>
        </w:rPr>
        <w:t>»</w:t>
      </w:r>
    </w:p>
    <w:p w:rsidR="0003414B" w:rsidRPr="009E7E08" w:rsidRDefault="007F3DD1" w:rsidP="004E4F07">
      <w:pPr>
        <w:spacing w:after="0" w:line="240" w:lineRule="auto"/>
        <w:ind w:firstLine="426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r w:rsidR="0003414B" w:rsidRPr="009E7E08">
        <w:rPr>
          <w:rFonts w:ascii="Times New Roman" w:hAnsi="Times New Roman" w:cs="Times New Roman"/>
          <w:spacing w:val="-2"/>
          <w:sz w:val="24"/>
          <w:szCs w:val="24"/>
        </w:rPr>
        <w:t>.Н.В.Егорова. Поурочные разработки по русскому языку 5 класс – М.: «ВАКО».</w:t>
      </w:r>
    </w:p>
    <w:p w:rsidR="0003414B" w:rsidRPr="009E7E08" w:rsidRDefault="0003414B" w:rsidP="004E4F07">
      <w:pPr>
        <w:spacing w:after="0" w:line="240" w:lineRule="auto"/>
        <w:ind w:firstLine="426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- . Н.В.Егорова. Поурочные разработки по русскому языку 6 класс – М.: «ВАКО».</w:t>
      </w:r>
    </w:p>
    <w:p w:rsidR="0003414B" w:rsidRPr="009E7E08" w:rsidRDefault="0003414B" w:rsidP="004E4F07">
      <w:pPr>
        <w:spacing w:after="0" w:line="240" w:lineRule="auto"/>
        <w:ind w:hanging="141"/>
        <w:rPr>
          <w:rFonts w:ascii="Times New Roman" w:hAnsi="Times New Roman" w:cs="Times New Roman"/>
          <w:spacing w:val="-2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-  Н.В.Егорова. Поурочные разработки по русскому языку 7 класс – М.: «ВАКО».</w:t>
      </w:r>
    </w:p>
    <w:p w:rsidR="0003414B" w:rsidRPr="009E7E08" w:rsidRDefault="0003414B" w:rsidP="004E4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- Сергеева Е.М. Тесты по русскому языку.6 класс.   – М.: «Экзамен».</w:t>
      </w:r>
    </w:p>
    <w:p w:rsidR="0003414B" w:rsidRPr="009E7E08" w:rsidRDefault="0003414B" w:rsidP="004E4F07">
      <w:pPr>
        <w:spacing w:after="0" w:line="240" w:lineRule="auto"/>
        <w:ind w:hanging="14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pacing w:val="-2"/>
          <w:sz w:val="24"/>
          <w:szCs w:val="24"/>
        </w:rPr>
        <w:t>- Сергеева Е.М. Тесты по русскому языку.7 класс.   – М.: «Экзамен».</w:t>
      </w:r>
    </w:p>
    <w:p w:rsidR="0003414B" w:rsidRPr="009E7E08" w:rsidRDefault="0003414B" w:rsidP="004E4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E7E08">
        <w:rPr>
          <w:rFonts w:ascii="Times New Roman" w:hAnsi="Times New Roman" w:cs="Times New Roman"/>
          <w:spacing w:val="-2"/>
          <w:sz w:val="24"/>
          <w:szCs w:val="24"/>
        </w:rPr>
        <w:t>Е.П.Черногрудова</w:t>
      </w:r>
      <w:proofErr w:type="spellEnd"/>
      <w:r w:rsidRPr="009E7E08">
        <w:rPr>
          <w:rFonts w:ascii="Times New Roman" w:hAnsi="Times New Roman" w:cs="Times New Roman"/>
          <w:spacing w:val="-2"/>
          <w:sz w:val="24"/>
          <w:szCs w:val="24"/>
        </w:rPr>
        <w:t>. Тесты по русскому языку. 9 класс.   – М.: «Экзамен».</w:t>
      </w:r>
    </w:p>
    <w:p w:rsidR="0003414B" w:rsidRPr="009E7E08" w:rsidRDefault="0003414B" w:rsidP="004E4F07">
      <w:pPr>
        <w:spacing w:after="0" w:line="240" w:lineRule="auto"/>
        <w:ind w:hanging="14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>- Таблицы и раздаточный материал по русскому языку для 5-9 класса.</w:t>
      </w:r>
    </w:p>
    <w:p w:rsidR="009E7E08" w:rsidRPr="009E7E08" w:rsidRDefault="009E7E08" w:rsidP="004E4F07">
      <w:pPr>
        <w:spacing w:after="0" w:line="240" w:lineRule="auto"/>
        <w:ind w:hanging="14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Н.Г.Горашова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>. Контрольные и проверочные работы по русскому языку. 8 класс. «ЭКЗАМЕН»-2009</w:t>
      </w:r>
    </w:p>
    <w:p w:rsidR="009E7E08" w:rsidRPr="009E7E08" w:rsidRDefault="009E7E08" w:rsidP="004E4F07">
      <w:pPr>
        <w:spacing w:after="0" w:line="240" w:lineRule="auto"/>
        <w:ind w:hanging="14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E7E08">
        <w:rPr>
          <w:rFonts w:ascii="Times New Roman" w:hAnsi="Times New Roman" w:cs="Times New Roman"/>
          <w:sz w:val="24"/>
          <w:szCs w:val="24"/>
        </w:rPr>
        <w:t>О.А.Нури</w:t>
      </w:r>
      <w:proofErr w:type="spellEnd"/>
      <w:r w:rsidRPr="009E7E08">
        <w:rPr>
          <w:rFonts w:ascii="Times New Roman" w:hAnsi="Times New Roman" w:cs="Times New Roman"/>
          <w:sz w:val="24"/>
          <w:szCs w:val="24"/>
        </w:rPr>
        <w:t>. Поурочные разработки по русскому языку.8 класс. «ЭКЗАМЕН»-2009</w:t>
      </w:r>
    </w:p>
    <w:p w:rsidR="007F3DD1" w:rsidRPr="009E7E08" w:rsidRDefault="007F3DD1" w:rsidP="009E7E08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9E7E08">
        <w:rPr>
          <w:rFonts w:ascii="Times New Roman" w:hAnsi="Times New Roman" w:cs="Times New Roman"/>
          <w:b/>
          <w:sz w:val="24"/>
          <w:szCs w:val="24"/>
        </w:rPr>
        <w:t>Образовательные электронные ресурсы</w:t>
      </w:r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4E2143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  <w:sectPr w:rsidR="004E2143" w:rsidSect="004E4F0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</w:p>
    <w:p w:rsidR="007F3DD1" w:rsidRPr="009E7E08" w:rsidRDefault="002418C5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hyperlink r:id="rId5" w:history="1"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F3DD1"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6" w:history="1">
        <w:r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rus</w:t>
        </w:r>
        <w:r w:rsidRPr="009E7E08">
          <w:rPr>
            <w:rStyle w:val="a6"/>
            <w:rFonts w:ascii="Times New Roman" w:hAnsi="Times New Roman" w:cs="Times New Roman"/>
            <w:sz w:val="24"/>
            <w:szCs w:val="24"/>
          </w:rPr>
          <w:t>@1</w:t>
        </w:r>
        <w:r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Pr="009E7E0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E7E0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 xml:space="preserve">- - </w:t>
      </w:r>
      <w:hyperlink r:id="rId7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http://www.schoolpress.ru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8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www.gramota.ru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9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http://slova.ndo.ru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lastRenderedPageBreak/>
        <w:t xml:space="preserve">- - </w:t>
      </w:r>
      <w:hyperlink r:id="rId10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http://www.ruscorpora.ru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11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http://spravka.gramota.ru</w:t>
        </w:r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12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philology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sz w:val="24"/>
          <w:szCs w:val="24"/>
        </w:rPr>
        <w:t xml:space="preserve">- - </w:t>
      </w:r>
      <w:hyperlink r:id="rId13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stihi</w:t>
        </w:r>
        <w:proofErr w:type="spellEnd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rus</w:t>
        </w:r>
        <w:proofErr w:type="spellEnd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pravila</w:t>
        </w:r>
        <w:proofErr w:type="spellEnd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</w:p>
    <w:p w:rsidR="007F3DD1" w:rsidRPr="009E7E08" w:rsidRDefault="007F3DD1" w:rsidP="007F3DD1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E7E08">
        <w:rPr>
          <w:rFonts w:ascii="Times New Roman" w:hAnsi="Times New Roman" w:cs="Times New Roman"/>
          <w:bCs/>
          <w:sz w:val="24"/>
          <w:szCs w:val="24"/>
        </w:rPr>
        <w:t xml:space="preserve">- - </w:t>
      </w:r>
      <w:hyperlink r:id="rId14" w:history="1">
        <w:r w:rsidRPr="009E7E08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http://www.fipi.ru/</w:t>
        </w:r>
      </w:hyperlink>
    </w:p>
    <w:p w:rsidR="004E2143" w:rsidRDefault="004E2143" w:rsidP="007F3DD1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  <w:sectPr w:rsidR="004E2143" w:rsidSect="004E2143">
          <w:type w:val="continuous"/>
          <w:pgSz w:w="11906" w:h="16838"/>
          <w:pgMar w:top="567" w:right="851" w:bottom="567" w:left="567" w:header="709" w:footer="709" w:gutter="0"/>
          <w:cols w:num="2" w:space="708"/>
          <w:docGrid w:linePitch="360"/>
        </w:sectPr>
      </w:pPr>
    </w:p>
    <w:p w:rsidR="007D625F" w:rsidRDefault="007D625F" w:rsidP="007F3DD1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815B46" w:rsidRDefault="00815B46" w:rsidP="004E2143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  <w:sectPr w:rsidR="00815B46" w:rsidSect="004E2143">
          <w:type w:val="continuous"/>
          <w:pgSz w:w="11906" w:h="16838"/>
          <w:pgMar w:top="567" w:right="851" w:bottom="567" w:left="567" w:header="709" w:footer="709" w:gutter="0"/>
          <w:cols w:space="708"/>
          <w:docGrid w:linePitch="360"/>
        </w:sectPr>
      </w:pPr>
    </w:p>
    <w:p w:rsidR="00815B46" w:rsidRDefault="00815B46" w:rsidP="00815B46">
      <w:pPr>
        <w:shd w:val="clear" w:color="auto" w:fill="FFFFFF"/>
        <w:spacing w:before="211" w:line="360" w:lineRule="auto"/>
        <w:jc w:val="center"/>
        <w:rPr>
          <w:rFonts w:ascii="Times New Roman" w:hAnsi="Times New Roman" w:cs="Times New Roman"/>
          <w:b/>
          <w:color w:val="000000"/>
          <w:spacing w:val="4"/>
        </w:rPr>
      </w:pPr>
      <w:r>
        <w:rPr>
          <w:rFonts w:ascii="Times New Roman" w:hAnsi="Times New Roman" w:cs="Times New Roman"/>
          <w:b/>
          <w:color w:val="000000"/>
          <w:spacing w:val="4"/>
        </w:rPr>
        <w:lastRenderedPageBreak/>
        <w:t xml:space="preserve">Календарно-тематическое планирование </w:t>
      </w:r>
    </w:p>
    <w:p w:rsidR="00D50242" w:rsidRDefault="00D50242" w:rsidP="00D50242">
      <w:pPr>
        <w:shd w:val="clear" w:color="auto" w:fill="FFFFFF"/>
        <w:spacing w:before="211" w:line="360" w:lineRule="auto"/>
        <w:rPr>
          <w:rFonts w:ascii="Times New Roman" w:hAnsi="Times New Roman" w:cs="Times New Roman"/>
          <w:b/>
          <w:color w:val="000000"/>
          <w:spacing w:val="4"/>
        </w:rPr>
      </w:pPr>
      <w:r>
        <w:rPr>
          <w:rFonts w:ascii="Times New Roman" w:hAnsi="Times New Roman" w:cs="Times New Roman"/>
          <w:b/>
          <w:color w:val="000000"/>
          <w:spacing w:val="4"/>
        </w:rPr>
        <w:t>5 класс</w:t>
      </w:r>
    </w:p>
    <w:tbl>
      <w:tblPr>
        <w:tblW w:w="96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5245"/>
        <w:gridCol w:w="851"/>
        <w:gridCol w:w="1418"/>
        <w:gridCol w:w="1417"/>
      </w:tblGrid>
      <w:tr w:rsidR="00D50242" w:rsidRPr="00D50242" w:rsidTr="004E4F07">
        <w:trPr>
          <w:trHeight w:val="157"/>
        </w:trPr>
        <w:tc>
          <w:tcPr>
            <w:tcW w:w="687" w:type="dxa"/>
            <w:vMerge w:val="restart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E6D69" w:rsidRPr="00D50242" w:rsidTr="004E4F07">
        <w:trPr>
          <w:trHeight w:val="418"/>
        </w:trPr>
        <w:tc>
          <w:tcPr>
            <w:tcW w:w="687" w:type="dxa"/>
            <w:vMerge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50242" w:rsidRPr="00D50242" w:rsidTr="004E4F07">
        <w:trPr>
          <w:trHeight w:val="392"/>
        </w:trPr>
        <w:tc>
          <w:tcPr>
            <w:tcW w:w="9618" w:type="dxa"/>
            <w:gridSpan w:val="5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. Язык – важнейшее средство общения.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Язык и человек.</w:t>
            </w:r>
          </w:p>
        </w:tc>
        <w:tc>
          <w:tcPr>
            <w:tcW w:w="851" w:type="dxa"/>
          </w:tcPr>
          <w:p w:rsidR="00D50242" w:rsidRPr="00D50242" w:rsidRDefault="00D50242" w:rsidP="004E4F07">
            <w:pPr>
              <w:spacing w:after="0"/>
              <w:ind w:left="-50" w:right="7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Язык и речь. Язык и его единицы.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Стили речи.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 контрольный диктант.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  <w:p w:rsidR="004E4F07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360"/>
        </w:trPr>
        <w:tc>
          <w:tcPr>
            <w:tcW w:w="9618" w:type="dxa"/>
            <w:gridSpan w:val="5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. Повторение изученного в начальных классах. (24 ч.)</w:t>
            </w: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69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30" w:right="7" w:firstLine="1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Орфограмма. Место орфограмм в словах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проверяемых согласных в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Правописание букв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, У, А после шипящих.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50242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Разделительные Ъ и Ь.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1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D50242" w:rsidRPr="00D50242" w:rsidRDefault="00D50242" w:rsidP="00B34ABC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Отличие предлога от приставки.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80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D50242" w:rsidRPr="00D50242" w:rsidRDefault="00D50242" w:rsidP="00B34ABC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Текст.</w:t>
            </w:r>
            <w:r w:rsidR="00B34ABC"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Обучающее изложение.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Части речи. Глагол.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СЯ и 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-ТЬСЯ в глаголах.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глаголов. НЕ с глаголами.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B34ABC" w:rsidRPr="00D50242" w:rsidRDefault="00B34ABC" w:rsidP="00AB25B8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B34ABC" w:rsidRPr="00D50242" w:rsidRDefault="00B34ABC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Текст. Тема и основная мысль текста.</w:t>
            </w:r>
          </w:p>
        </w:tc>
        <w:tc>
          <w:tcPr>
            <w:tcW w:w="851" w:type="dxa"/>
          </w:tcPr>
          <w:p w:rsidR="00B34ABC" w:rsidRPr="00D50242" w:rsidRDefault="00B34ABC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34ABC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417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B34ABC" w:rsidRPr="00D50242" w:rsidRDefault="00B34ABC" w:rsidP="00AB25B8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851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34ABC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417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B34ABC" w:rsidRPr="00D50242" w:rsidRDefault="00B34ABC" w:rsidP="00AB25B8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Падежные окончания существительных.</w:t>
            </w:r>
          </w:p>
        </w:tc>
        <w:tc>
          <w:tcPr>
            <w:tcW w:w="851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34ABC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1417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B34ABC" w:rsidRPr="00D50242" w:rsidRDefault="00B34ABC" w:rsidP="00AB25B8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851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34ABC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27.09.2019</w:t>
            </w:r>
          </w:p>
        </w:tc>
        <w:tc>
          <w:tcPr>
            <w:tcW w:w="1417" w:type="dxa"/>
          </w:tcPr>
          <w:p w:rsidR="00B34ABC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29"/>
        </w:trPr>
        <w:tc>
          <w:tcPr>
            <w:tcW w:w="687" w:type="dxa"/>
          </w:tcPr>
          <w:p w:rsidR="00B34ABC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B34ABC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="00B34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242" w:rsidRPr="00D50242" w:rsidRDefault="00B34ABC" w:rsidP="00B34ABC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  <w:p w:rsidR="004E4F07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297"/>
        </w:trPr>
        <w:tc>
          <w:tcPr>
            <w:tcW w:w="9618" w:type="dxa"/>
            <w:gridSpan w:val="5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Синтаксис. Пунктуация. Культура речи. (24+7)</w:t>
            </w: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49"/>
        </w:trPr>
        <w:tc>
          <w:tcPr>
            <w:tcW w:w="687" w:type="dxa"/>
          </w:tcPr>
          <w:p w:rsidR="00B34ABC" w:rsidRPr="00D50242" w:rsidRDefault="00B34ABC" w:rsidP="00B34ABC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D50242" w:rsidRPr="00D50242" w:rsidRDefault="00D50242" w:rsidP="00B34ABC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851" w:type="dxa"/>
          </w:tcPr>
          <w:p w:rsidR="00D50242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D50242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 «Старый пень»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основа предложения.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D50242" w:rsidRPr="00D50242" w:rsidRDefault="00B34ABC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Сочинение на свободную тему.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B34ABC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Подлежащее.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Сказуемое.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86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Нераспространенные и распространенные предложения. 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Дополнение.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E30215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Письмо</w:t>
            </w:r>
          </w:p>
        </w:tc>
        <w:tc>
          <w:tcPr>
            <w:tcW w:w="851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30215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04.11.2019</w:t>
            </w:r>
          </w:p>
        </w:tc>
        <w:tc>
          <w:tcPr>
            <w:tcW w:w="1417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663"/>
        </w:trPr>
        <w:tc>
          <w:tcPr>
            <w:tcW w:w="687" w:type="dxa"/>
          </w:tcPr>
          <w:p w:rsid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E30215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 разборы простого предложения.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59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Сочинение по картине</w:t>
            </w:r>
            <w:r w:rsidR="00E30215">
              <w:rPr>
                <w:rFonts w:ascii="Times New Roman" w:hAnsi="Times New Roman" w:cs="Times New Roman"/>
                <w:sz w:val="24"/>
                <w:szCs w:val="24"/>
              </w:rPr>
              <w:t xml:space="preserve"> Ф.П. Решетникова «Мальчишки»</w:t>
            </w: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50242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41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851" w:type="dxa"/>
          </w:tcPr>
          <w:p w:rsidR="00D50242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сложного предложения.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79"/>
        </w:trPr>
        <w:tc>
          <w:tcPr>
            <w:tcW w:w="687" w:type="dxa"/>
          </w:tcPr>
          <w:p w:rsidR="00E30215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и его анализ.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  <w:p w:rsidR="004E4F07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18"/>
        </w:trPr>
        <w:tc>
          <w:tcPr>
            <w:tcW w:w="687" w:type="dxa"/>
          </w:tcPr>
          <w:p w:rsidR="00E30215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Выборочное изложение</w:t>
            </w:r>
          </w:p>
        </w:tc>
        <w:tc>
          <w:tcPr>
            <w:tcW w:w="851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30215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15.11.2019</w:t>
            </w:r>
          </w:p>
        </w:tc>
        <w:tc>
          <w:tcPr>
            <w:tcW w:w="1417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266"/>
        </w:trPr>
        <w:tc>
          <w:tcPr>
            <w:tcW w:w="9618" w:type="dxa"/>
            <w:gridSpan w:val="5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Графика. Орфография. Культура речи. (16+2 ч)</w:t>
            </w:r>
          </w:p>
        </w:tc>
      </w:tr>
      <w:tr w:rsidR="00DE6D69" w:rsidRPr="00D50242" w:rsidTr="004E4F07">
        <w:trPr>
          <w:trHeight w:val="241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Фонетика. Гласные звуки.</w:t>
            </w:r>
          </w:p>
        </w:tc>
        <w:tc>
          <w:tcPr>
            <w:tcW w:w="851" w:type="dxa"/>
          </w:tcPr>
          <w:p w:rsidR="00D50242" w:rsidRPr="00D50242" w:rsidRDefault="00D50242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41"/>
        </w:trPr>
        <w:tc>
          <w:tcPr>
            <w:tcW w:w="687" w:type="dxa"/>
          </w:tcPr>
          <w:p w:rsidR="00E30215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огласные звуки</w:t>
            </w:r>
          </w:p>
        </w:tc>
        <w:tc>
          <w:tcPr>
            <w:tcW w:w="851" w:type="dxa"/>
          </w:tcPr>
          <w:p w:rsidR="00E30215" w:rsidRPr="00D50242" w:rsidRDefault="00E30215" w:rsidP="00E30215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30215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</w:tc>
        <w:tc>
          <w:tcPr>
            <w:tcW w:w="1417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Согласные твердые и мягкие.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E30215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5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Позиционные чередования гласных и согласных.</w:t>
            </w:r>
          </w:p>
        </w:tc>
        <w:tc>
          <w:tcPr>
            <w:tcW w:w="851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215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1417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Обучающее изложение текста с элементами повествования и описания.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22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Графика. Алфавит.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22"/>
        </w:trPr>
        <w:tc>
          <w:tcPr>
            <w:tcW w:w="687" w:type="dxa"/>
          </w:tcPr>
          <w:p w:rsidR="00E30215" w:rsidRDefault="00E30215" w:rsidP="00E30215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5245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Описание предмета</w:t>
            </w:r>
          </w:p>
        </w:tc>
        <w:tc>
          <w:tcPr>
            <w:tcW w:w="851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30215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417" w:type="dxa"/>
          </w:tcPr>
          <w:p w:rsidR="00E30215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9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Обозначение мягкости согласных с помощью Ь.</w:t>
            </w:r>
          </w:p>
        </w:tc>
        <w:tc>
          <w:tcPr>
            <w:tcW w:w="851" w:type="dxa"/>
          </w:tcPr>
          <w:p w:rsidR="00D50242" w:rsidRPr="00D50242" w:rsidRDefault="00E30215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E30215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Двойная роль букв Е, Ё,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, Я.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Орфоэпия.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21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D50242" w:rsidRPr="00D50242" w:rsidRDefault="00D50242" w:rsidP="00D6534B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4E4F07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D6534B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79"/>
        </w:trPr>
        <w:tc>
          <w:tcPr>
            <w:tcW w:w="687" w:type="dxa"/>
          </w:tcPr>
          <w:p w:rsid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D6534B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и его анализ.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13.12.2019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245" w:type="dxa"/>
          </w:tcPr>
          <w:p w:rsidR="00D50242" w:rsidRPr="00D50242" w:rsidRDefault="00D50242" w:rsidP="00D6534B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сочинение-описание по картине И.И. Машкова "Натюрморт с маками и васильками".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223"/>
        </w:trPr>
        <w:tc>
          <w:tcPr>
            <w:tcW w:w="9618" w:type="dxa"/>
            <w:gridSpan w:val="5"/>
          </w:tcPr>
          <w:p w:rsidR="00D50242" w:rsidRPr="00D50242" w:rsidRDefault="00D50242" w:rsidP="00D6534B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Лексика. Культура речи. ( </w:t>
            </w:r>
            <w:r w:rsidR="00D6534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Слово и его лексическое значение.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3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89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89"/>
        </w:trPr>
        <w:tc>
          <w:tcPr>
            <w:tcW w:w="687" w:type="dxa"/>
          </w:tcPr>
          <w:p w:rsidR="00D6534B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5" w:type="dxa"/>
          </w:tcPr>
          <w:p w:rsidR="00D6534B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Сочинение-описание по картине И.Э.Грабаря «Февральское утро»</w:t>
            </w:r>
          </w:p>
        </w:tc>
        <w:tc>
          <w:tcPr>
            <w:tcW w:w="851" w:type="dxa"/>
          </w:tcPr>
          <w:p w:rsidR="00D6534B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6534B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1417" w:type="dxa"/>
          </w:tcPr>
          <w:p w:rsidR="00D6534B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3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3"/>
        </w:trPr>
        <w:tc>
          <w:tcPr>
            <w:tcW w:w="687" w:type="dxa"/>
          </w:tcPr>
          <w:p w:rsidR="00D6534B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45" w:type="dxa"/>
          </w:tcPr>
          <w:p w:rsidR="00D6534B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(тестирование).</w:t>
            </w:r>
          </w:p>
        </w:tc>
        <w:tc>
          <w:tcPr>
            <w:tcW w:w="851" w:type="dxa"/>
          </w:tcPr>
          <w:p w:rsidR="00D6534B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34B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27.12.2019</w:t>
            </w:r>
          </w:p>
        </w:tc>
        <w:tc>
          <w:tcPr>
            <w:tcW w:w="1417" w:type="dxa"/>
          </w:tcPr>
          <w:p w:rsidR="00D6534B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Подробное изложение.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176"/>
        </w:trPr>
        <w:tc>
          <w:tcPr>
            <w:tcW w:w="9618" w:type="dxa"/>
            <w:gridSpan w:val="5"/>
          </w:tcPr>
          <w:p w:rsidR="00D50242" w:rsidRPr="00D50242" w:rsidRDefault="00D50242" w:rsidP="00D6534B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Орфография. Культура речи. ( </w:t>
            </w:r>
            <w:r w:rsidR="00D6534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Морфема – наименьшая значимая часть слова. Изменение и образование слов.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Окончание. Основа слова.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Сочинение по личным впечатлениям.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42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Корень слова.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Рассуждение.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8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45" w:type="dxa"/>
          </w:tcPr>
          <w:p w:rsidR="00D50242" w:rsidRPr="00D50242" w:rsidRDefault="00D50242" w:rsidP="00D6534B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Суффикс. 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18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Чередование звуков. Беглые гласные.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Варианты морфем.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98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Буквы З и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приставок.</w:t>
            </w:r>
          </w:p>
        </w:tc>
        <w:tc>
          <w:tcPr>
            <w:tcW w:w="851" w:type="dxa"/>
          </w:tcPr>
          <w:p w:rsidR="00D50242" w:rsidRPr="00D50242" w:rsidRDefault="00D6534B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Буквы О – А в корне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АГ- – -ЛОЖ-. </w:t>
            </w:r>
            <w:r w:rsidR="00D6534B" w:rsidRPr="00D50242">
              <w:rPr>
                <w:rFonts w:ascii="Times New Roman" w:hAnsi="Times New Roman" w:cs="Times New Roman"/>
                <w:sz w:val="24"/>
                <w:szCs w:val="24"/>
              </w:rPr>
              <w:t>РАСТ-– -РОС</w:t>
            </w:r>
            <w:r w:rsidR="00D653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– О после шипящих в корне.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D6534B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– И после Ц.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45" w:type="dxa"/>
          </w:tcPr>
          <w:p w:rsidR="00D50242" w:rsidRPr="00D50242" w:rsidRDefault="00D50242" w:rsidP="00397EEF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397EEF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5" w:type="dxa"/>
          </w:tcPr>
          <w:p w:rsidR="00D50242" w:rsidRPr="00D50242" w:rsidRDefault="00D50242" w:rsidP="00397EEF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Сочинение-описание </w:t>
            </w:r>
            <w:r w:rsidR="00397EE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картине </w:t>
            </w:r>
            <w:r w:rsidR="00397EEF">
              <w:rPr>
                <w:rFonts w:ascii="Times New Roman" w:hAnsi="Times New Roman" w:cs="Times New Roman"/>
                <w:sz w:val="24"/>
                <w:szCs w:val="24"/>
              </w:rPr>
              <w:t xml:space="preserve">П.П. </w:t>
            </w:r>
            <w:proofErr w:type="spellStart"/>
            <w:r w:rsidR="00397EEF">
              <w:rPr>
                <w:rFonts w:ascii="Times New Roman" w:hAnsi="Times New Roman" w:cs="Times New Roman"/>
                <w:sz w:val="24"/>
                <w:szCs w:val="24"/>
              </w:rPr>
              <w:t>Кончаловского</w:t>
            </w:r>
            <w:proofErr w:type="spell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"Сирень в корзине"</w:t>
            </w:r>
            <w:r w:rsidR="00397E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50242" w:rsidRPr="00D50242" w:rsidRDefault="00397EEF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301"/>
        </w:trPr>
        <w:tc>
          <w:tcPr>
            <w:tcW w:w="9618" w:type="dxa"/>
            <w:gridSpan w:val="5"/>
          </w:tcPr>
          <w:p w:rsidR="00D50242" w:rsidRPr="00D50242" w:rsidRDefault="00D50242" w:rsidP="00397EEF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Орфография. Культура речи. (</w:t>
            </w:r>
            <w:r w:rsidR="00397EE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50242" w:rsidRPr="00D50242" w:rsidTr="004E4F07">
        <w:trPr>
          <w:trHeight w:val="263"/>
        </w:trPr>
        <w:tc>
          <w:tcPr>
            <w:tcW w:w="9618" w:type="dxa"/>
            <w:gridSpan w:val="5"/>
          </w:tcPr>
          <w:p w:rsidR="00D50242" w:rsidRPr="00D50242" w:rsidRDefault="00397EEF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существительное. (20</w:t>
            </w:r>
            <w:r w:rsidR="00D50242"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E6D69" w:rsidRPr="00D50242" w:rsidTr="004E4F07">
        <w:trPr>
          <w:trHeight w:val="354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851" w:type="dxa"/>
          </w:tcPr>
          <w:p w:rsidR="00D50242" w:rsidRPr="00D50242" w:rsidRDefault="00397EEF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45" w:type="dxa"/>
          </w:tcPr>
          <w:p w:rsidR="00D50242" w:rsidRPr="00D50242" w:rsidRDefault="00D50242" w:rsidP="00397EEF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Доказательства и рассуждения.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622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245" w:type="dxa"/>
          </w:tcPr>
          <w:p w:rsidR="00D50242" w:rsidRPr="00D50242" w:rsidRDefault="00D50242" w:rsidP="00397EEF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собственные и нарицательные. </w:t>
            </w:r>
          </w:p>
        </w:tc>
        <w:tc>
          <w:tcPr>
            <w:tcW w:w="851" w:type="dxa"/>
          </w:tcPr>
          <w:p w:rsidR="00D50242" w:rsidRPr="00D50242" w:rsidRDefault="00397EEF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397EEF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Род имени существительного.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имеют форму только множественного числа.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961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AB25B8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245" w:type="dxa"/>
          </w:tcPr>
          <w:p w:rsidR="00D50242" w:rsidRPr="00D50242" w:rsidRDefault="00D50242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AB25B8">
              <w:rPr>
                <w:rFonts w:ascii="Times New Roman" w:hAnsi="Times New Roman" w:cs="Times New Roman"/>
                <w:sz w:val="24"/>
                <w:szCs w:val="24"/>
              </w:rPr>
              <w:t xml:space="preserve">падежных окончаний </w:t>
            </w: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  <w:p w:rsidR="00A26D90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Изложение.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27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 – Е после шипящих и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в окончаниях существительных.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245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245" w:type="dxa"/>
          </w:tcPr>
          <w:p w:rsidR="00AB25B8" w:rsidRPr="00D50242" w:rsidRDefault="00AB25B8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Повторение по теме "Имя существительное".</w:t>
            </w:r>
          </w:p>
        </w:tc>
        <w:tc>
          <w:tcPr>
            <w:tcW w:w="851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25B8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06.03.2020</w:t>
            </w:r>
          </w:p>
        </w:tc>
        <w:tc>
          <w:tcPr>
            <w:tcW w:w="1417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245" w:type="dxa"/>
          </w:tcPr>
          <w:p w:rsidR="00D50242" w:rsidRDefault="00AB25B8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</w:t>
            </w:r>
            <w:r w:rsidR="00D50242" w:rsidRPr="00D50242">
              <w:rPr>
                <w:rFonts w:ascii="Times New Roman" w:hAnsi="Times New Roman" w:cs="Times New Roman"/>
                <w:sz w:val="24"/>
                <w:szCs w:val="24"/>
              </w:rPr>
              <w:t>иктант.</w:t>
            </w:r>
          </w:p>
          <w:p w:rsidR="00AB25B8" w:rsidRPr="00D50242" w:rsidRDefault="00AB25B8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274"/>
        </w:trPr>
        <w:tc>
          <w:tcPr>
            <w:tcW w:w="9618" w:type="dxa"/>
            <w:gridSpan w:val="5"/>
          </w:tcPr>
          <w:p w:rsidR="00D50242" w:rsidRPr="00D50242" w:rsidRDefault="00D50242" w:rsidP="00AB25B8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 (1</w:t>
            </w:r>
            <w:r w:rsidR="00AB25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E6D69" w:rsidRPr="00D50242" w:rsidTr="004E4F07">
        <w:trPr>
          <w:trHeight w:val="519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881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AB25B8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падежных окончаниях прилагательных.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  <w:p w:rsidR="00A26D90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Описание животного.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37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Повторение по теме "Имя прилагательное".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348"/>
        </w:trPr>
        <w:tc>
          <w:tcPr>
            <w:tcW w:w="9618" w:type="dxa"/>
            <w:gridSpan w:val="5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Глагол. (35</w:t>
            </w:r>
            <w:r w:rsidR="00D50242"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E6D69" w:rsidRPr="00D50242" w:rsidTr="004E4F07">
        <w:trPr>
          <w:trHeight w:val="273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73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73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245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Рассказ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76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  <w:p w:rsidR="00A26D90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A26D90">
        <w:trPr>
          <w:trHeight w:val="273"/>
        </w:trPr>
        <w:tc>
          <w:tcPr>
            <w:tcW w:w="687" w:type="dxa"/>
          </w:tcPr>
          <w:p w:rsid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AB25B8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Правописание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СЯ и –ТЬСЯ в глаголах.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6D90" w:rsidRDefault="00A26D90" w:rsidP="00A26D90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A26D90" w:rsidRPr="00D50242" w:rsidRDefault="00A26D90" w:rsidP="00A26D90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65"/>
        </w:trPr>
        <w:tc>
          <w:tcPr>
            <w:tcW w:w="687" w:type="dxa"/>
          </w:tcPr>
          <w:p w:rsidR="00D50242" w:rsidRPr="00D50242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Виды глагола.</w:t>
            </w:r>
          </w:p>
        </w:tc>
        <w:tc>
          <w:tcPr>
            <w:tcW w:w="851" w:type="dxa"/>
          </w:tcPr>
          <w:p w:rsidR="00D50242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65"/>
        </w:trPr>
        <w:tc>
          <w:tcPr>
            <w:tcW w:w="687" w:type="dxa"/>
          </w:tcPr>
          <w:p w:rsidR="00AB25B8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245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Видовые пары.</w:t>
            </w:r>
          </w:p>
        </w:tc>
        <w:tc>
          <w:tcPr>
            <w:tcW w:w="851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25B8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417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65"/>
        </w:trPr>
        <w:tc>
          <w:tcPr>
            <w:tcW w:w="687" w:type="dxa"/>
          </w:tcPr>
          <w:p w:rsidR="00AB25B8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245" w:type="dxa"/>
          </w:tcPr>
          <w:p w:rsidR="00AB25B8" w:rsidRPr="00D50242" w:rsidRDefault="00AB25B8" w:rsidP="00AB25B8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</w:tcPr>
          <w:p w:rsidR="00AB25B8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25B8" w:rsidRPr="00D50242" w:rsidRDefault="00A26D90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417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25"/>
        </w:trPr>
        <w:tc>
          <w:tcPr>
            <w:tcW w:w="687" w:type="dxa"/>
          </w:tcPr>
          <w:p w:rsidR="00AB25B8" w:rsidRDefault="00AB25B8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245" w:type="dxa"/>
          </w:tcPr>
          <w:p w:rsidR="00AB25B8" w:rsidRPr="00D50242" w:rsidRDefault="00AB25B8" w:rsidP="005B44CE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B25B8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25B8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1417" w:type="dxa"/>
          </w:tcPr>
          <w:p w:rsidR="00AB25B8" w:rsidRPr="00D50242" w:rsidRDefault="00AB25B8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613"/>
        </w:trPr>
        <w:tc>
          <w:tcPr>
            <w:tcW w:w="687" w:type="dxa"/>
          </w:tcPr>
          <w:p w:rsid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– И в корнях с чередованием.</w:t>
            </w:r>
          </w:p>
        </w:tc>
        <w:tc>
          <w:tcPr>
            <w:tcW w:w="851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Невыдуманный рассказ о себе.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Время глагола.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Прошедшее время.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Настоящее время.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Будущее время.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Спряжение глаголов.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51"/>
        </w:trPr>
        <w:tc>
          <w:tcPr>
            <w:tcW w:w="687" w:type="dxa"/>
          </w:tcPr>
          <w:p w:rsid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с безударным личным окончанием.</w:t>
            </w:r>
          </w:p>
        </w:tc>
        <w:tc>
          <w:tcPr>
            <w:tcW w:w="851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Изложение по тексту "Шоколадный торт".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630"/>
        </w:trPr>
        <w:tc>
          <w:tcPr>
            <w:tcW w:w="687" w:type="dxa"/>
          </w:tcPr>
          <w:p w:rsid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Ь после шипящих в глаголах во 2-м лице единственного числа.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Употребление времен.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Р.р. Спортивный репортаж по серии рисунков.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157"/>
        </w:trPr>
        <w:tc>
          <w:tcPr>
            <w:tcW w:w="687" w:type="dxa"/>
          </w:tcPr>
          <w:p w:rsid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50242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глаголе.</w:t>
            </w:r>
          </w:p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10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E6D69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91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245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91"/>
        </w:trPr>
        <w:tc>
          <w:tcPr>
            <w:tcW w:w="687" w:type="dxa"/>
          </w:tcPr>
          <w:p w:rsidR="005B44CE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245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Сочинение по картине О.В.Попович «Не взяли на рыбалку»</w:t>
            </w:r>
          </w:p>
        </w:tc>
        <w:tc>
          <w:tcPr>
            <w:tcW w:w="851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B44CE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291"/>
        </w:trPr>
        <w:tc>
          <w:tcPr>
            <w:tcW w:w="687" w:type="dxa"/>
          </w:tcPr>
          <w:p w:rsidR="005B44CE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  <w:p w:rsidR="005B44CE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245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</w:p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</w:t>
            </w:r>
          </w:p>
        </w:tc>
        <w:tc>
          <w:tcPr>
            <w:tcW w:w="851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B44CE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  <w:p w:rsidR="00DE6D69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42" w:rsidRPr="00D50242" w:rsidTr="004E4F07">
        <w:trPr>
          <w:trHeight w:val="342"/>
        </w:trPr>
        <w:tc>
          <w:tcPr>
            <w:tcW w:w="9618" w:type="dxa"/>
            <w:gridSpan w:val="5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</w:t>
            </w:r>
            <w:r w:rsidR="005B4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систематизация </w:t>
            </w:r>
            <w:proofErr w:type="gramStart"/>
            <w:r w:rsidR="005B44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="005B44CE">
              <w:rPr>
                <w:rFonts w:ascii="Times New Roman" w:hAnsi="Times New Roman" w:cs="Times New Roman"/>
                <w:b/>
                <w:sz w:val="24"/>
                <w:szCs w:val="24"/>
              </w:rPr>
              <w:t>. (</w:t>
            </w:r>
            <w:r w:rsidRPr="00D5024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E6D69" w:rsidRPr="00D50242" w:rsidTr="004E4F07">
        <w:trPr>
          <w:trHeight w:val="224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245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науки о языке</w:t>
            </w:r>
          </w:p>
        </w:tc>
        <w:tc>
          <w:tcPr>
            <w:tcW w:w="851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DE6D69">
        <w:trPr>
          <w:trHeight w:val="376"/>
        </w:trPr>
        <w:tc>
          <w:tcPr>
            <w:tcW w:w="687" w:type="dxa"/>
          </w:tcPr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245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Орфограммы в приставках, в окончаниях слов.</w:t>
            </w:r>
          </w:p>
        </w:tc>
        <w:tc>
          <w:tcPr>
            <w:tcW w:w="851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B44CE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535"/>
        </w:trPr>
        <w:tc>
          <w:tcPr>
            <w:tcW w:w="687" w:type="dxa"/>
          </w:tcPr>
          <w:p w:rsidR="005B44CE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245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Ъ и Ь знаков. Раздельные написания.</w:t>
            </w:r>
          </w:p>
        </w:tc>
        <w:tc>
          <w:tcPr>
            <w:tcW w:w="851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B44CE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4"/>
        </w:trPr>
        <w:tc>
          <w:tcPr>
            <w:tcW w:w="687" w:type="dxa"/>
          </w:tcPr>
          <w:p w:rsidR="00D50242" w:rsidRPr="00D50242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245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851" w:type="dxa"/>
          </w:tcPr>
          <w:p w:rsidR="00D50242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0242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417" w:type="dxa"/>
          </w:tcPr>
          <w:p w:rsidR="00D50242" w:rsidRPr="00D50242" w:rsidRDefault="00D50242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4"/>
        </w:trPr>
        <w:tc>
          <w:tcPr>
            <w:tcW w:w="687" w:type="dxa"/>
          </w:tcPr>
          <w:p w:rsidR="005B44CE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245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Орфография.</w:t>
            </w:r>
          </w:p>
        </w:tc>
        <w:tc>
          <w:tcPr>
            <w:tcW w:w="851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B44CE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69" w:rsidRPr="00D50242" w:rsidTr="004E4F07">
        <w:trPr>
          <w:trHeight w:val="304"/>
        </w:trPr>
        <w:tc>
          <w:tcPr>
            <w:tcW w:w="687" w:type="dxa"/>
          </w:tcPr>
          <w:p w:rsidR="005B44CE" w:rsidRDefault="005B44CE" w:rsidP="00D50242">
            <w:pPr>
              <w:spacing w:after="0"/>
              <w:ind w:left="-108"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245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Сочинение</w:t>
            </w:r>
          </w:p>
        </w:tc>
        <w:tc>
          <w:tcPr>
            <w:tcW w:w="851" w:type="dxa"/>
          </w:tcPr>
          <w:p w:rsidR="005B44CE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B44CE" w:rsidRPr="00D50242" w:rsidRDefault="00DE6D69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417" w:type="dxa"/>
          </w:tcPr>
          <w:p w:rsidR="005B44CE" w:rsidRPr="00D50242" w:rsidRDefault="005B44CE" w:rsidP="00D50242">
            <w:pPr>
              <w:spacing w:after="0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4CE" w:rsidRDefault="005B44CE" w:rsidP="005B44C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pacing w:val="4"/>
        </w:rPr>
      </w:pPr>
    </w:p>
    <w:p w:rsidR="009F3C07" w:rsidRDefault="009F3C07" w:rsidP="005B44C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pacing w:val="4"/>
        </w:rPr>
      </w:pPr>
      <w:r>
        <w:rPr>
          <w:rFonts w:ascii="Times New Roman" w:hAnsi="Times New Roman" w:cs="Times New Roman"/>
          <w:b/>
          <w:color w:val="000000"/>
          <w:spacing w:val="4"/>
        </w:rPr>
        <w:t>7 класс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4961"/>
        <w:gridCol w:w="993"/>
        <w:gridCol w:w="1559"/>
        <w:gridCol w:w="1417"/>
      </w:tblGrid>
      <w:tr w:rsidR="00A41FDA" w:rsidRPr="00A41FDA" w:rsidTr="00DE6D69">
        <w:trPr>
          <w:trHeight w:val="50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урока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pStyle w:val="1"/>
              <w:spacing w:line="276" w:lineRule="auto"/>
              <w:rPr>
                <w:i w:val="0"/>
              </w:rPr>
            </w:pPr>
            <w:r w:rsidRPr="00A41FDA">
              <w:rPr>
                <w:i w:val="0"/>
              </w:rPr>
              <w:t>Дата проведения</w:t>
            </w:r>
          </w:p>
        </w:tc>
      </w:tr>
      <w:tr w:rsidR="00A41FDA" w:rsidRPr="00A41FDA" w:rsidTr="00DE6D69">
        <w:trPr>
          <w:trHeight w:val="30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pStyle w:val="1"/>
              <w:spacing w:line="276" w:lineRule="auto"/>
              <w:rPr>
                <w:i w:val="0"/>
              </w:rPr>
            </w:pPr>
            <w:r w:rsidRPr="00A41FDA">
              <w:rPr>
                <w:i w:val="0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pStyle w:val="1"/>
              <w:spacing w:line="276" w:lineRule="auto"/>
              <w:rPr>
                <w:i w:val="0"/>
              </w:rPr>
            </w:pPr>
            <w:r w:rsidRPr="00A41FDA">
              <w:rPr>
                <w:i w:val="0"/>
              </w:rPr>
              <w:t>факт</w:t>
            </w:r>
          </w:p>
        </w:tc>
      </w:tr>
      <w:tr w:rsidR="00A41FDA" w:rsidRPr="00A41FDA" w:rsidTr="00DE6D69">
        <w:trPr>
          <w:trHeight w:val="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Русский зык как развивающееся явление.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изученного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 5-6 классах (8+2)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Синтаксический разбор.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Пунктуация. Пунктуационный разбор.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Лексика  фразеология.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Фонетика и орфография.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Словообразование и орфография. Разбор слова по составу.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 морфологический разбор слов.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Орфогра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Контрольный диктант.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D502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Текст. Стили русского литературного языка.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DE6D69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A0" w:rsidRPr="00A41FDA" w:rsidTr="00761DA0">
        <w:trPr>
          <w:trHeight w:val="394"/>
        </w:trPr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A0" w:rsidRPr="00A41FDA" w:rsidRDefault="00761DA0" w:rsidP="00761D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Морфология. Орфография. Культура речи.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Причастие (29+6)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D50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Склонение причастий.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/р. Контрольное сочинение.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30.09.2019</w:t>
            </w:r>
          </w:p>
          <w:p w:rsidR="00761DA0" w:rsidRPr="00761DA0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01.10.2019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Причастный оборот. Выделение причастного оборота запятыми.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Описание внешности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причастия настоящего времени.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прошедшего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настоящего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Гласные в суффиксах страдательных причастий настоящего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прошедшего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Краткие страдательные причастия.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 и НН в суффиксах полных причастий и прилагательных, образованных от глаголов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 и НН в кратких причастиях.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Гласная перед Н и НН в страдательных причастиях и прилагательных, образованных от глаголов.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Сочинение «Мой знакомый»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Ё после шипящих в суффиксах страдательных причастий прошедшего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о причастии.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29.11.2019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 (8+2)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Понятие о деепричастии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1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. Опи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сание дей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 как вид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09.12.2019</w:t>
            </w:r>
          </w:p>
          <w:p w:rsidR="00761DA0" w:rsidRPr="00761DA0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НЕ с деепричастиями.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деепричастия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«Деепричастие»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761DA0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A0">
              <w:rPr>
                <w:rFonts w:ascii="Times New Roman" w:hAnsi="Times New Roman" w:cs="Times New Roman"/>
                <w:bCs/>
                <w:sz w:val="24"/>
                <w:szCs w:val="24"/>
              </w:rPr>
              <w:t>18.12.2019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sz w:val="24"/>
                <w:szCs w:val="24"/>
              </w:rPr>
              <w:t>Наречие (20+6)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Смысловые группы наречий.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1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.Сочинение-описание действий (на основе на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27.12.2019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10.01.2020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НЕ с наречиями на 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-е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приставках НЕ и НИ отрицательных наречий.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Н и НН в наречиях на 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-е.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Сочинение-описание.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на конце наречий.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и А на конце наречий с приставками ИЗ, ДО, 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  <w:p w:rsidR="00761DA0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по теме «Наречие».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761DA0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761DA0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11.02.2020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Категория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  <w:p w:rsidR="00F04F7B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Служебные части речи. Культура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sz w:val="24"/>
                <w:szCs w:val="24"/>
              </w:rPr>
              <w:t>Предлог (7+2)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F7B" w:rsidRPr="00A41FDA" w:rsidTr="00E40ECB">
        <w:trPr>
          <w:trHeight w:val="6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7B" w:rsidRPr="00A41FDA" w:rsidRDefault="00F04F7B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предлоги.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предлога.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7B" w:rsidRPr="00A41FDA" w:rsidRDefault="00F04F7B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F7B" w:rsidRPr="00A41FDA" w:rsidRDefault="00F04F7B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  <w:p w:rsidR="00A41FDA" w:rsidRPr="00F04F7B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/р. Контрольное изложение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06.03.2020</w:t>
            </w:r>
          </w:p>
          <w:p w:rsidR="00F04F7B" w:rsidRPr="00F04F7B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 94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производных предлогов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sz w:val="24"/>
                <w:szCs w:val="24"/>
              </w:rPr>
              <w:t>Союз (11+2)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Союз как част речи. Простые и составные союзы.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Сочинительные и подчинительные союзы.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Запятая перед союзами в сложном предложении.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102, 103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Слитное написание союзов ТОЖЕ, ТАКЖЕ, ЧТОБЫ.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104,</w:t>
            </w:r>
          </w:p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публицистического стиля о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пользе чтения.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предлогах  союзах.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08.04.2020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rPr>
          <w:trHeight w:val="133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sz w:val="24"/>
                <w:szCs w:val="24"/>
              </w:rPr>
              <w:t>Частица (18+4)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E27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272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Частица как часть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A41FDA" w:rsidRPr="00A41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Отрицательные частицы.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A41FDA" w:rsidRPr="00A41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Различение на письме частиц НЕ и 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272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Модальные частицы.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A41FDA" w:rsidRPr="00A41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1FDA" w:rsidRPr="00A41FDA" w:rsidRDefault="00A41FDA" w:rsidP="00E27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272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Раздельное и слитное написание частиц.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  <w:p w:rsidR="00F04F7B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A41FDA" w:rsidRPr="00A41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Сочинение-рассказ по данному сюжету.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E27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2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  <w:r w:rsidR="00A41FDA"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A41FDA" w:rsidRPr="00E272A1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/р. Контрольное сочинение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01.05.2020</w:t>
            </w:r>
          </w:p>
          <w:p w:rsidR="00F04F7B" w:rsidRPr="00F04F7B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04.05.2020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Различение на письме частицы НЕ и приставки 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Различение на письме частицы НИ и приставки 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Обобще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система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softHyphen/>
              <w:t>тизация по теме «Частица»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E272A1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2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F04F7B" w:rsidP="00A41F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bCs/>
                <w:sz w:val="24"/>
                <w:szCs w:val="24"/>
              </w:rPr>
              <w:t>11.05.2020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A41FDA" w:rsidP="00A41FDA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 w:rsidRPr="00F04F7B">
              <w:rPr>
                <w:b w:val="0"/>
                <w:i w:val="0"/>
              </w:rPr>
              <w:t>Междометие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F04F7B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A41FDA" w:rsidTr="00DE6D69"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2A1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Повторение  обобщение </w:t>
            </w:r>
            <w:proofErr w:type="gramStart"/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изученного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 5 – 7 классах(7+1)</w:t>
            </w: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Орфоэпическая норма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41F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/р. </w:t>
            </w: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Текст. Стили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Интонационные нормы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A1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Нормы построения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Нормы речевого поведения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DA" w:rsidRPr="00A41FDA" w:rsidTr="00DE6D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E27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E272A1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F04F7B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DA" w:rsidRPr="00A41FDA" w:rsidRDefault="00A41FDA" w:rsidP="00A41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B46" w:rsidRDefault="00815B46" w:rsidP="00E272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класс.</w:t>
      </w:r>
    </w:p>
    <w:tbl>
      <w:tblPr>
        <w:tblpPr w:leftFromText="180" w:rightFromText="180" w:vertAnchor="text" w:horzAnchor="page" w:tblpX="1693" w:tblpY="45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4962"/>
        <w:gridCol w:w="992"/>
        <w:gridCol w:w="1559"/>
        <w:gridCol w:w="1417"/>
        <w:gridCol w:w="6"/>
      </w:tblGrid>
      <w:tr w:rsidR="00E272A1" w:rsidRPr="00070577" w:rsidTr="00F04F7B">
        <w:trPr>
          <w:gridAfter w:val="1"/>
          <w:wAfter w:w="6" w:type="dxa"/>
          <w:trHeight w:val="413"/>
        </w:trPr>
        <w:tc>
          <w:tcPr>
            <w:tcW w:w="675" w:type="dxa"/>
            <w:vMerge w:val="restart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272A1" w:rsidRPr="00070577" w:rsidTr="00F04F7B">
        <w:trPr>
          <w:gridAfter w:val="1"/>
          <w:wAfter w:w="6" w:type="dxa"/>
          <w:trHeight w:val="264"/>
        </w:trPr>
        <w:tc>
          <w:tcPr>
            <w:tcW w:w="675" w:type="dxa"/>
            <w:vMerge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04F7B" w:rsidRPr="00070577" w:rsidTr="0084728E">
        <w:trPr>
          <w:gridAfter w:val="1"/>
          <w:wAfter w:w="6" w:type="dxa"/>
          <w:trHeight w:val="367"/>
        </w:trPr>
        <w:tc>
          <w:tcPr>
            <w:tcW w:w="9605" w:type="dxa"/>
            <w:gridSpan w:val="5"/>
          </w:tcPr>
          <w:p w:rsidR="00F04F7B" w:rsidRPr="00070577" w:rsidRDefault="00F04F7B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Международное значение русского языка (1 ч.)</w:t>
            </w:r>
          </w:p>
        </w:tc>
      </w:tr>
      <w:tr w:rsidR="00E272A1" w:rsidRPr="00070577" w:rsidTr="00F04F7B">
        <w:trPr>
          <w:gridAfter w:val="1"/>
          <w:wAfter w:w="6" w:type="dxa"/>
          <w:trHeight w:val="318"/>
        </w:trPr>
        <w:tc>
          <w:tcPr>
            <w:tcW w:w="675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577" w:rsidRPr="00070577" w:rsidTr="00F04F7B">
        <w:trPr>
          <w:gridAfter w:val="1"/>
          <w:wAfter w:w="6" w:type="dxa"/>
          <w:trHeight w:val="317"/>
        </w:trPr>
        <w:tc>
          <w:tcPr>
            <w:tcW w:w="9605" w:type="dxa"/>
            <w:gridSpan w:val="5"/>
          </w:tcPr>
          <w:p w:rsidR="00070577" w:rsidRPr="00070577" w:rsidRDefault="00070577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5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речь. Монолог. Диалог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8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Стили речи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4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и его грамматическая основа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32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05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Обращения, вводные слова и вставные конструкции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  <w:p w:rsidR="00F04F7B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01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Входной к</w:t>
            </w:r>
            <w:r w:rsidR="00E272A1"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онтрольный диктант 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0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trHeight w:val="312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Культура речи (4 ч.)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42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3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775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21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Сочинение в форме дневниковой записи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577" w:rsidRPr="00070577" w:rsidTr="00F04F7B">
        <w:trPr>
          <w:gridAfter w:val="1"/>
          <w:wAfter w:w="6" w:type="dxa"/>
          <w:trHeight w:val="422"/>
        </w:trPr>
        <w:tc>
          <w:tcPr>
            <w:tcW w:w="9605" w:type="dxa"/>
            <w:gridSpan w:val="5"/>
          </w:tcPr>
          <w:p w:rsidR="00070577" w:rsidRPr="00070577" w:rsidRDefault="00070577" w:rsidP="007F192D">
            <w:pPr>
              <w:snapToGrid w:val="0"/>
              <w:spacing w:after="0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 (11+2)</w:t>
            </w:r>
          </w:p>
        </w:tc>
      </w:tr>
      <w:tr w:rsidR="00E272A1" w:rsidRPr="00070577" w:rsidTr="00F04F7B">
        <w:trPr>
          <w:gridAfter w:val="1"/>
          <w:wAfter w:w="6" w:type="dxa"/>
          <w:trHeight w:val="827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предложении. Смысловые отношения в сложносочиненных предложениях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80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частей сложносочиненного предложения, основные группы ССП по значениям и союзам 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ССП и способы их выражения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2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ССП с общим второстепенным членом. 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77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Сочинение публицистического характера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50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разборы ССП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30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</w:t>
            </w:r>
            <w:r w:rsidR="00070577"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04F7B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49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369"/>
        </w:trPr>
        <w:tc>
          <w:tcPr>
            <w:tcW w:w="9605" w:type="dxa"/>
            <w:gridSpan w:val="5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Сложноподчиненные предложения (7 ч.)</w:t>
            </w:r>
          </w:p>
        </w:tc>
      </w:tr>
      <w:tr w:rsidR="00E272A1" w:rsidRPr="00070577" w:rsidTr="00FD3888">
        <w:trPr>
          <w:gridAfter w:val="1"/>
          <w:wAfter w:w="6" w:type="dxa"/>
          <w:trHeight w:val="38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Место придаточного предложения по отношению к главному. Знаки препинания в СПП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Лингвистическое изложение с элементами сочинения- рассуждения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38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СПП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71"/>
        </w:trPr>
        <w:tc>
          <w:tcPr>
            <w:tcW w:w="675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Роль указательных слов в СПП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20"/>
        </w:trPr>
        <w:tc>
          <w:tcPr>
            <w:tcW w:w="675" w:type="dxa"/>
            <w:tcBorders>
              <w:top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47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Рецензия на прочитанное произведение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577" w:rsidRPr="00070577" w:rsidTr="00F04F7B">
        <w:trPr>
          <w:gridAfter w:val="1"/>
          <w:wAfter w:w="6" w:type="dxa"/>
          <w:trHeight w:val="387"/>
        </w:trPr>
        <w:tc>
          <w:tcPr>
            <w:tcW w:w="9605" w:type="dxa"/>
            <w:gridSpan w:val="5"/>
          </w:tcPr>
          <w:p w:rsidR="00070577" w:rsidRP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группы сложноподчиненных предложений </w:t>
            </w:r>
            <w:proofErr w:type="gramStart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24+5ч.)</w:t>
            </w:r>
          </w:p>
        </w:tc>
      </w:tr>
      <w:tr w:rsidR="00E272A1" w:rsidRPr="00070577" w:rsidTr="00F04F7B">
        <w:trPr>
          <w:gridAfter w:val="1"/>
          <w:wAfter w:w="6" w:type="dxa"/>
          <w:trHeight w:val="27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37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9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Сжатое изложение. Подготовка к ОГЭ.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обстоятельственными, с придаточными времени и места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обстоятельственными, с придаточными времени и места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цели, причины, условия, уступки, следствия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27.12.2019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980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цели, причины, условия, уступки, следствия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D3888">
        <w:trPr>
          <w:gridAfter w:val="1"/>
          <w:wAfter w:w="6" w:type="dxa"/>
          <w:trHeight w:val="1490"/>
        </w:trPr>
        <w:tc>
          <w:tcPr>
            <w:tcW w:w="675" w:type="dxa"/>
            <w:tcBorders>
              <w:bottom w:val="single" w:sz="4" w:space="0" w:color="auto"/>
            </w:tcBorders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образа действия, меры, степени, сравнительными</w:t>
            </w:r>
          </w:p>
          <w:p w:rsidR="00E272A1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с грамматическим </w:t>
            </w:r>
            <w:r w:rsidR="00E272A1" w:rsidRPr="00070577">
              <w:rPr>
                <w:rFonts w:ascii="Times New Roman" w:hAnsi="Times New Roman" w:cs="Times New Roman"/>
                <w:sz w:val="24"/>
                <w:szCs w:val="24"/>
              </w:rPr>
              <w:t>заданием.</w:t>
            </w:r>
          </w:p>
          <w:p w:rsidR="00070577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диктанта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17.01.2020</w:t>
            </w:r>
          </w:p>
          <w:p w:rsidR="00E272A1" w:rsidRPr="00070577" w:rsidRDefault="00FD3888" w:rsidP="00FD388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3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Различные способы выражения сравнения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78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Системетизация</w:t>
            </w:r>
            <w:proofErr w:type="spell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и обобщение по теме «СПП»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43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Сочинение- рассуждение  о природе родного края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Знаки препинания при них</w:t>
            </w:r>
            <w:r w:rsidR="0007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разбор, пунктуационный разбор  сложноподчиненного предложения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7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с грамматическим заданием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76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контрольном диктанте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577" w:rsidRPr="00070577" w:rsidTr="00F04F7B">
        <w:trPr>
          <w:gridAfter w:val="1"/>
          <w:wAfter w:w="6" w:type="dxa"/>
          <w:trHeight w:val="265"/>
        </w:trPr>
        <w:tc>
          <w:tcPr>
            <w:tcW w:w="9605" w:type="dxa"/>
            <w:gridSpan w:val="5"/>
          </w:tcPr>
          <w:p w:rsidR="00070577" w:rsidRP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Бессоюзные сложные предложения (</w:t>
            </w:r>
            <w:r w:rsidR="007F19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E272A1" w:rsidRPr="00070577" w:rsidTr="00F04F7B">
        <w:trPr>
          <w:gridAfter w:val="1"/>
          <w:wAfter w:w="6" w:type="dxa"/>
          <w:trHeight w:val="422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предложении. Интонация в бессоюзном сложном предложении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перечисления. Запятая и точка с запятой в БСП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БСП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следствия. Тире в БСП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0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бессоюзного сложного предложения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05"/>
        </w:trPr>
        <w:tc>
          <w:tcPr>
            <w:tcW w:w="675" w:type="dxa"/>
          </w:tcPr>
          <w:p w:rsidR="00E272A1" w:rsidRPr="00070577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тестирование </w:t>
            </w:r>
            <w:r w:rsid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«Б</w:t>
            </w: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ессоюзное сложное предложение»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477"/>
        </w:trPr>
        <w:tc>
          <w:tcPr>
            <w:tcW w:w="675" w:type="dxa"/>
          </w:tcPr>
          <w:p w:rsidR="007F192D" w:rsidRDefault="00070577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E272A1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изложение. Подготовка к ОГЭ.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422"/>
        </w:trPr>
        <w:tc>
          <w:tcPr>
            <w:tcW w:w="9605" w:type="dxa"/>
            <w:gridSpan w:val="5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Сложные предложения с различными видами связи </w:t>
            </w:r>
            <w:proofErr w:type="gramStart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7F192D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699"/>
        </w:trPr>
        <w:tc>
          <w:tcPr>
            <w:tcW w:w="675" w:type="dxa"/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552"/>
        </w:trPr>
        <w:tc>
          <w:tcPr>
            <w:tcW w:w="675" w:type="dxa"/>
            <w:tcBorders>
              <w:bottom w:val="single" w:sz="4" w:space="0" w:color="auto"/>
            </w:tcBorders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сочинения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272A1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656"/>
        </w:trPr>
        <w:tc>
          <w:tcPr>
            <w:tcW w:w="675" w:type="dxa"/>
            <w:tcBorders>
              <w:top w:val="single" w:sz="4" w:space="0" w:color="auto"/>
            </w:tcBorders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различными видами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28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69"/>
        </w:trPr>
        <w:tc>
          <w:tcPr>
            <w:tcW w:w="675" w:type="dxa"/>
            <w:tcBorders>
              <w:bottom w:val="single" w:sz="4" w:space="0" w:color="auto"/>
            </w:tcBorders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Язык </w:t>
            </w:r>
            <w:proofErr w:type="gram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proofErr w:type="gramEnd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литератры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272A1" w:rsidRPr="007F192D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581"/>
        </w:trPr>
        <w:tc>
          <w:tcPr>
            <w:tcW w:w="675" w:type="dxa"/>
            <w:tcBorders>
              <w:top w:val="single" w:sz="4" w:space="0" w:color="auto"/>
            </w:tcBorders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F192D" w:rsidRP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F192D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01.05.2020</w:t>
            </w:r>
          </w:p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63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62" w:type="dxa"/>
            <w:shd w:val="clear" w:color="auto" w:fill="auto"/>
          </w:tcPr>
          <w:p w:rsidR="00E272A1" w:rsidRPr="007F192D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92D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 w:rsidR="007F192D" w:rsidRPr="007F192D">
              <w:rPr>
                <w:rFonts w:ascii="Times New Roman" w:hAnsi="Times New Roman" w:cs="Times New Roman"/>
                <w:sz w:val="24"/>
                <w:szCs w:val="24"/>
              </w:rPr>
              <w:t xml:space="preserve">ый контрольный диктант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272A1" w:rsidRP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377"/>
        </w:trPr>
        <w:tc>
          <w:tcPr>
            <w:tcW w:w="9605" w:type="dxa"/>
            <w:gridSpan w:val="5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Повторение и систематизация изученного в 5-9 классах </w:t>
            </w:r>
            <w:proofErr w:type="gramStart"/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070577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FD3888" w:rsidRPr="00070577" w:rsidTr="00F04F7B">
        <w:trPr>
          <w:gridAfter w:val="1"/>
          <w:wAfter w:w="6" w:type="dxa"/>
          <w:trHeight w:val="304"/>
        </w:trPr>
        <w:tc>
          <w:tcPr>
            <w:tcW w:w="675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6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08.05.2020</w:t>
            </w:r>
          </w:p>
        </w:tc>
        <w:tc>
          <w:tcPr>
            <w:tcW w:w="1417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88" w:rsidRPr="00070577" w:rsidTr="00575391">
        <w:trPr>
          <w:gridAfter w:val="1"/>
          <w:wAfter w:w="6" w:type="dxa"/>
          <w:trHeight w:val="265"/>
        </w:trPr>
        <w:tc>
          <w:tcPr>
            <w:tcW w:w="675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6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Лексикология (лексика), фразеология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88" w:rsidRPr="00070577" w:rsidTr="00F04F7B">
        <w:trPr>
          <w:gridAfter w:val="1"/>
          <w:wAfter w:w="6" w:type="dxa"/>
          <w:trHeight w:val="370"/>
        </w:trPr>
        <w:tc>
          <w:tcPr>
            <w:tcW w:w="675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6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11.05.2020</w:t>
            </w:r>
          </w:p>
        </w:tc>
        <w:tc>
          <w:tcPr>
            <w:tcW w:w="1417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88" w:rsidRPr="00070577" w:rsidTr="00F04F7B">
        <w:trPr>
          <w:gridAfter w:val="1"/>
          <w:wAfter w:w="6" w:type="dxa"/>
          <w:trHeight w:val="262"/>
        </w:trPr>
        <w:tc>
          <w:tcPr>
            <w:tcW w:w="675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6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92" w:type="dxa"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888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65"/>
        </w:trPr>
        <w:tc>
          <w:tcPr>
            <w:tcW w:w="675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99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272A1" w:rsidRPr="00070577" w:rsidRDefault="00FD3888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272A1" w:rsidRPr="00070577" w:rsidRDefault="00FD3888" w:rsidP="007F1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Орфография. Пунктуация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F192D" w:rsidRPr="00070577" w:rsidRDefault="00FD3888" w:rsidP="007F1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92D" w:rsidRPr="00070577" w:rsidTr="00F04F7B">
        <w:trPr>
          <w:gridAfter w:val="1"/>
          <w:wAfter w:w="6" w:type="dxa"/>
          <w:trHeight w:val="659"/>
        </w:trPr>
        <w:tc>
          <w:tcPr>
            <w:tcW w:w="675" w:type="dxa"/>
            <w:tcBorders>
              <w:top w:val="single" w:sz="4" w:space="0" w:color="auto"/>
            </w:tcBorders>
          </w:tcPr>
          <w:p w:rsid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Сжатое изложение. Подготовка к ОГЭ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F192D" w:rsidRDefault="005471E5" w:rsidP="007F1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19.05.2020</w:t>
            </w:r>
          </w:p>
          <w:p w:rsidR="005471E5" w:rsidRPr="00070577" w:rsidRDefault="005471E5" w:rsidP="007F1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192D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2A1" w:rsidRPr="00070577" w:rsidTr="00F04F7B">
        <w:trPr>
          <w:gridAfter w:val="1"/>
          <w:wAfter w:w="6" w:type="dxa"/>
          <w:trHeight w:val="70"/>
        </w:trPr>
        <w:tc>
          <w:tcPr>
            <w:tcW w:w="675" w:type="dxa"/>
          </w:tcPr>
          <w:p w:rsidR="00E272A1" w:rsidRPr="00070577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E272A1" w:rsidRPr="00070577">
              <w:rPr>
                <w:rFonts w:ascii="Times New Roman" w:hAnsi="Times New Roman" w:cs="Times New Roman"/>
                <w:sz w:val="24"/>
                <w:szCs w:val="24"/>
              </w:rPr>
              <w:t>-102</w:t>
            </w:r>
          </w:p>
        </w:tc>
        <w:tc>
          <w:tcPr>
            <w:tcW w:w="4962" w:type="dxa"/>
            <w:shd w:val="clear" w:color="auto" w:fill="auto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7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  <w:shd w:val="clear" w:color="auto" w:fill="auto"/>
          </w:tcPr>
          <w:p w:rsidR="00E272A1" w:rsidRPr="007F192D" w:rsidRDefault="007F192D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72A1" w:rsidRDefault="005471E5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5471E5" w:rsidRDefault="005471E5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  <w:p w:rsidR="005471E5" w:rsidRPr="00070577" w:rsidRDefault="005471E5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417" w:type="dxa"/>
          </w:tcPr>
          <w:p w:rsidR="00E272A1" w:rsidRPr="00070577" w:rsidRDefault="00E272A1" w:rsidP="007F192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B46" w:rsidRDefault="00815B46" w:rsidP="002220C7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92D" w:rsidRDefault="007F192D" w:rsidP="002220C7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E08" w:rsidRPr="005471E5" w:rsidRDefault="005471E5" w:rsidP="005471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Приложения к программе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  <w:r w:rsidRPr="005471E5">
        <w:rPr>
          <w:b/>
          <w:sz w:val="24"/>
          <w:szCs w:val="24"/>
        </w:rPr>
        <w:t>Входная контрольная работа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  <w:r w:rsidRPr="005471E5">
        <w:rPr>
          <w:b/>
          <w:sz w:val="24"/>
          <w:szCs w:val="24"/>
        </w:rPr>
        <w:t xml:space="preserve">по русскому языку для 5 класса 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Лес уже сбросил листву. Дни наступили пасмурные, тихие, без ветра. Настоящие дни поздней осени.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В такой день идешь по лесной тропинке, кругом тишь. Не слышно даже шума деревьев, шелеста листвы. Только тогда раздается звук падающих шишек. На голых сучьях повисли капли росы от ночного тумана.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 xml:space="preserve">Легко дышит осенней свежестью грудь. Приятно идти по мягкому ковру из листьев. 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Вдруг среди листвы мелькает пестрый комок. Это птица. Она жива, но едва дышит. Ребята решают взять бедняжку домой, а то ее найдет лисица и съест.</w:t>
      </w:r>
    </w:p>
    <w:p w:rsidR="005471E5" w:rsidRPr="005471E5" w:rsidRDefault="005471E5" w:rsidP="005471E5">
      <w:pPr>
        <w:rPr>
          <w:rFonts w:ascii="Times New Roman" w:hAnsi="Times New Roman" w:cs="Times New Roman"/>
          <w:sz w:val="24"/>
          <w:szCs w:val="24"/>
        </w:rPr>
      </w:pPr>
    </w:p>
    <w:p w:rsidR="005471E5" w:rsidRPr="005471E5" w:rsidRDefault="005471E5" w:rsidP="005471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1E5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  <w:r w:rsidRPr="005471E5">
        <w:rPr>
          <w:b/>
          <w:sz w:val="24"/>
          <w:szCs w:val="24"/>
        </w:rPr>
        <w:t xml:space="preserve">по русскому языку для 7  класса </w:t>
      </w:r>
    </w:p>
    <w:p w:rsidR="005471E5" w:rsidRPr="005471E5" w:rsidRDefault="005471E5" w:rsidP="005471E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Избушка в тайге.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Никто не встретил нас на Белой горе. Избушка была пуста.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В углу избушки стоит печь, рядом аккуратно сложены полешки дров. На столе в жестяной банке сахар, пачка соли и чай в бумажке. Когда мы будем уходить, и  мы оставим сухие дрова и что-нибудь из еды. Зайдет в избушку охотник, разожжёт огонь в печке, обогреется, поест и снова в путь.</w:t>
      </w:r>
    </w:p>
    <w:p w:rsidR="005471E5" w:rsidRPr="005471E5" w:rsidRDefault="005471E5" w:rsidP="005471E5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 Вокруг избушки разрослась дикая малина, а в самой избушке поселились бурундуки. Они собирают шиповник и прячут на зиму под избушкой. Утром, когда пригреет солнышко, они бегут друг за другом по каменным ступеням, кубарем скатываются вниз, а самый храбрый бурундук забирается выше и сидит на самой верхней ступеньке, замирает, вслушивается. Треснет ветка – храбрец катится вниз и визжит. За ним все бурундуки мчатся в покинутую избушку.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  <w:r w:rsidRPr="005471E5">
        <w:rPr>
          <w:b/>
          <w:sz w:val="24"/>
          <w:szCs w:val="24"/>
        </w:rPr>
        <w:t>Входная контрольная работа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  <w:r w:rsidRPr="005471E5">
        <w:rPr>
          <w:b/>
          <w:sz w:val="24"/>
          <w:szCs w:val="24"/>
        </w:rPr>
        <w:t xml:space="preserve">по русскому языку для 9 класса </w:t>
      </w:r>
    </w:p>
    <w:p w:rsidR="005471E5" w:rsidRPr="005471E5" w:rsidRDefault="005471E5" w:rsidP="005471E5">
      <w:pPr>
        <w:pStyle w:val="a4"/>
        <w:jc w:val="center"/>
        <w:rPr>
          <w:b/>
          <w:sz w:val="24"/>
          <w:szCs w:val="24"/>
        </w:rPr>
      </w:pPr>
    </w:p>
    <w:p w:rsidR="005471E5" w:rsidRPr="005471E5" w:rsidRDefault="005471E5" w:rsidP="005471E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lastRenderedPageBreak/>
        <w:t xml:space="preserve">Разорив муравейник, </w:t>
      </w:r>
      <w:proofErr w:type="spellStart"/>
      <w:r w:rsidRPr="005471E5">
        <w:rPr>
          <w:rFonts w:ascii="Times New Roman" w:hAnsi="Times New Roman"/>
          <w:sz w:val="24"/>
          <w:szCs w:val="24"/>
        </w:rPr>
        <w:t>Тэдди</w:t>
      </w:r>
      <w:proofErr w:type="spellEnd"/>
      <w:r w:rsidRPr="005471E5">
        <w:rPr>
          <w:rFonts w:ascii="Times New Roman" w:hAnsi="Times New Roman"/>
          <w:sz w:val="24"/>
          <w:szCs w:val="24"/>
        </w:rPr>
        <w:t xml:space="preserve"> двинулся дальше, перевалил через широкий холм, поросший сухим еловым лесом с голыми вершинами, прошел оврагом, наткнулся на малинник и не вышел из него до самого вечера.</w:t>
      </w:r>
    </w:p>
    <w:p w:rsidR="005471E5" w:rsidRPr="005471E5" w:rsidRDefault="005471E5" w:rsidP="005471E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 xml:space="preserve">Поначалу </w:t>
      </w:r>
      <w:proofErr w:type="spellStart"/>
      <w:r w:rsidRPr="005471E5">
        <w:rPr>
          <w:rFonts w:ascii="Times New Roman" w:hAnsi="Times New Roman"/>
          <w:sz w:val="24"/>
          <w:szCs w:val="24"/>
        </w:rPr>
        <w:t>Тэдди</w:t>
      </w:r>
      <w:proofErr w:type="spellEnd"/>
      <w:r w:rsidRPr="005471E5">
        <w:rPr>
          <w:rFonts w:ascii="Times New Roman" w:hAnsi="Times New Roman"/>
          <w:sz w:val="24"/>
          <w:szCs w:val="24"/>
        </w:rPr>
        <w:t xml:space="preserve"> пугали налеты рябчиков и глухарей, плеск рыбы в маленьких озерах, шум леса, треск проходящих мимо лосей. Его пугали незнакомые страшные запахи, резкие и чуть слышные. Но он, побеждая страх, без конца исследовал все звуки и запахи, чтобы, встретив их в другой раз, уже идти им навстречу, или уходить, или вообще не обращать внимания.</w:t>
      </w:r>
    </w:p>
    <w:p w:rsidR="005471E5" w:rsidRPr="005471E5" w:rsidRDefault="005471E5" w:rsidP="005471E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В его теперешней жизни было одно счастливое обстоятельство, о котором он сначала не догадывался: ему не нужно никого было бояться, кроме человека. Ему не страшны были ни волки, ни рыси,  ни крошечные куницы – все те ужасные существа, от которых плохо приходится мелкому зверю и птице. Его никто не трогал, и не нужно было ему ни прятаться, ни убегать, чувствуя за собой легкий и страшный топот погони. Наоборот, все его боялись, так как здесь, в лесу, он, сам того не подозревая, был самым крупным и опасным зверем.</w:t>
      </w:r>
    </w:p>
    <w:p w:rsidR="005471E5" w:rsidRPr="005471E5" w:rsidRDefault="005471E5" w:rsidP="005471E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              ( По Ю.Казакову. 171 слово)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 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Грамматическое задание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1.     Выполните синтаксический разбор предложения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I вариан</w:t>
      </w:r>
      <w:proofErr w:type="gramStart"/>
      <w:r w:rsidRPr="005471E5">
        <w:rPr>
          <w:rFonts w:ascii="Times New Roman" w:hAnsi="Times New Roman"/>
          <w:sz w:val="24"/>
          <w:szCs w:val="24"/>
        </w:rPr>
        <w:t>т-</w:t>
      </w:r>
      <w:proofErr w:type="gramEnd"/>
      <w:r w:rsidRPr="005471E5">
        <w:rPr>
          <w:rFonts w:ascii="Times New Roman" w:hAnsi="Times New Roman"/>
          <w:sz w:val="24"/>
          <w:szCs w:val="24"/>
        </w:rPr>
        <w:t xml:space="preserve"> Разорив муравейник, </w:t>
      </w:r>
      <w:proofErr w:type="spellStart"/>
      <w:r w:rsidRPr="005471E5">
        <w:rPr>
          <w:rFonts w:ascii="Times New Roman" w:hAnsi="Times New Roman"/>
          <w:sz w:val="24"/>
          <w:szCs w:val="24"/>
        </w:rPr>
        <w:t>Тэдди</w:t>
      </w:r>
      <w:proofErr w:type="spellEnd"/>
      <w:r w:rsidRPr="005471E5">
        <w:rPr>
          <w:rFonts w:ascii="Times New Roman" w:hAnsi="Times New Roman"/>
          <w:sz w:val="24"/>
          <w:szCs w:val="24"/>
        </w:rPr>
        <w:t xml:space="preserve"> двинулся дальше, перевалил через широкий холм, поросший сухим еловым лесом с голыми вершинами, прошел оврагом, наткнулся на малинник и не вышел из него до самого вечера.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 xml:space="preserve">II вариант - Поначалу </w:t>
      </w:r>
      <w:proofErr w:type="spellStart"/>
      <w:r w:rsidRPr="005471E5">
        <w:rPr>
          <w:rFonts w:ascii="Times New Roman" w:hAnsi="Times New Roman"/>
          <w:sz w:val="24"/>
          <w:szCs w:val="24"/>
        </w:rPr>
        <w:t>Тэдди</w:t>
      </w:r>
      <w:proofErr w:type="spellEnd"/>
      <w:r w:rsidRPr="005471E5">
        <w:rPr>
          <w:rFonts w:ascii="Times New Roman" w:hAnsi="Times New Roman"/>
          <w:sz w:val="24"/>
          <w:szCs w:val="24"/>
        </w:rPr>
        <w:t xml:space="preserve"> пугали налеты рябчиков и глухарей, плеск рыбы в маленьких озерах, шум леса, треск проходящих мимо лосей.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 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2.    Озаглавьте  текст.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3.    разобрать фонетически слова</w:t>
      </w:r>
    </w:p>
    <w:p w:rsidR="005471E5" w:rsidRPr="005471E5" w:rsidRDefault="005471E5" w:rsidP="005471E5">
      <w:pPr>
        <w:pStyle w:val="a3"/>
        <w:rPr>
          <w:rFonts w:ascii="Times New Roman" w:hAnsi="Times New Roman"/>
          <w:sz w:val="24"/>
          <w:szCs w:val="24"/>
        </w:rPr>
      </w:pPr>
      <w:r w:rsidRPr="005471E5">
        <w:rPr>
          <w:rFonts w:ascii="Times New Roman" w:hAnsi="Times New Roman"/>
          <w:sz w:val="24"/>
          <w:szCs w:val="24"/>
        </w:rPr>
        <w:t>I вариант -  встретив  II вариан</w:t>
      </w:r>
      <w:proofErr w:type="gramStart"/>
      <w:r w:rsidRPr="005471E5">
        <w:rPr>
          <w:rFonts w:ascii="Times New Roman" w:hAnsi="Times New Roman"/>
          <w:sz w:val="24"/>
          <w:szCs w:val="24"/>
        </w:rPr>
        <w:t>т-</w:t>
      </w:r>
      <w:proofErr w:type="gramEnd"/>
      <w:r w:rsidRPr="005471E5">
        <w:rPr>
          <w:rFonts w:ascii="Times New Roman" w:hAnsi="Times New Roman"/>
          <w:sz w:val="24"/>
          <w:szCs w:val="24"/>
        </w:rPr>
        <w:t xml:space="preserve"> чувствуя</w:t>
      </w:r>
    </w:p>
    <w:p w:rsidR="005471E5" w:rsidRPr="009E7E08" w:rsidRDefault="005471E5" w:rsidP="004E2143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471E5" w:rsidRPr="009E7E08" w:rsidSect="004E4F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F4D516"/>
    <w:lvl w:ilvl="0">
      <w:numFmt w:val="bullet"/>
      <w:lvlText w:val="*"/>
      <w:lvlJc w:val="left"/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16F3B3E"/>
    <w:multiLevelType w:val="hybridMultilevel"/>
    <w:tmpl w:val="54721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6D0DB0"/>
    <w:multiLevelType w:val="hybridMultilevel"/>
    <w:tmpl w:val="EA880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FB18CE"/>
    <w:multiLevelType w:val="hybridMultilevel"/>
    <w:tmpl w:val="BD16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450949"/>
    <w:multiLevelType w:val="hybridMultilevel"/>
    <w:tmpl w:val="DC0C5C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84B66FB"/>
    <w:multiLevelType w:val="hybridMultilevel"/>
    <w:tmpl w:val="1D6ACF6A"/>
    <w:lvl w:ilvl="0" w:tplc="325A19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A51D6"/>
    <w:multiLevelType w:val="hybridMultilevel"/>
    <w:tmpl w:val="3A401F6A"/>
    <w:lvl w:ilvl="0" w:tplc="778838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922A85"/>
    <w:multiLevelType w:val="hybridMultilevel"/>
    <w:tmpl w:val="AE60345C"/>
    <w:lvl w:ilvl="0" w:tplc="A29E32B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15871699"/>
    <w:multiLevelType w:val="hybridMultilevel"/>
    <w:tmpl w:val="5C34D330"/>
    <w:lvl w:ilvl="0" w:tplc="67C692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6B6046"/>
    <w:multiLevelType w:val="hybridMultilevel"/>
    <w:tmpl w:val="97BA6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70F64"/>
    <w:multiLevelType w:val="hybridMultilevel"/>
    <w:tmpl w:val="18FA7406"/>
    <w:lvl w:ilvl="0" w:tplc="E05A82E6">
      <w:start w:val="1"/>
      <w:numFmt w:val="upperRoman"/>
      <w:lvlText w:val="%1."/>
      <w:lvlJc w:val="left"/>
      <w:pPr>
        <w:tabs>
          <w:tab w:val="num" w:pos="1073"/>
        </w:tabs>
        <w:ind w:left="10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3"/>
        </w:tabs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3"/>
        </w:tabs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3"/>
        </w:tabs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3"/>
        </w:tabs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3"/>
        </w:tabs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3"/>
        </w:tabs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3"/>
        </w:tabs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3"/>
        </w:tabs>
        <w:ind w:left="6473" w:hanging="180"/>
      </w:pPr>
    </w:lvl>
  </w:abstractNum>
  <w:abstractNum w:abstractNumId="14">
    <w:nsid w:val="202F693E"/>
    <w:multiLevelType w:val="hybridMultilevel"/>
    <w:tmpl w:val="303CF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26264B"/>
    <w:multiLevelType w:val="hybridMultilevel"/>
    <w:tmpl w:val="8EB8C8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5723784"/>
    <w:multiLevelType w:val="hybridMultilevel"/>
    <w:tmpl w:val="9D787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675DA6"/>
    <w:multiLevelType w:val="hybridMultilevel"/>
    <w:tmpl w:val="2C4E3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164922"/>
    <w:multiLevelType w:val="hybridMultilevel"/>
    <w:tmpl w:val="B27852FC"/>
    <w:lvl w:ilvl="0" w:tplc="B7B2D9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8E7320"/>
    <w:multiLevelType w:val="singleLevel"/>
    <w:tmpl w:val="E98430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0">
    <w:nsid w:val="390F2A99"/>
    <w:multiLevelType w:val="hybridMultilevel"/>
    <w:tmpl w:val="0FB88842"/>
    <w:lvl w:ilvl="0" w:tplc="04AA2B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A470894"/>
    <w:multiLevelType w:val="hybridMultilevel"/>
    <w:tmpl w:val="D004A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8A046C"/>
    <w:multiLevelType w:val="hybridMultilevel"/>
    <w:tmpl w:val="5E2A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874CA"/>
    <w:multiLevelType w:val="hybridMultilevel"/>
    <w:tmpl w:val="35BE455A"/>
    <w:lvl w:ilvl="0" w:tplc="DA3CF1D4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/>
      </w:rPr>
    </w:lvl>
    <w:lvl w:ilvl="1" w:tplc="09F66D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F56402"/>
    <w:multiLevelType w:val="hybridMultilevel"/>
    <w:tmpl w:val="40D0C09C"/>
    <w:lvl w:ilvl="0" w:tplc="BD70E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C45A3"/>
    <w:multiLevelType w:val="hybridMultilevel"/>
    <w:tmpl w:val="73BC6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A8799B"/>
    <w:multiLevelType w:val="hybridMultilevel"/>
    <w:tmpl w:val="C3E48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232AF6"/>
    <w:multiLevelType w:val="hybridMultilevel"/>
    <w:tmpl w:val="22381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90151"/>
    <w:multiLevelType w:val="hybridMultilevel"/>
    <w:tmpl w:val="879866A4"/>
    <w:lvl w:ilvl="0" w:tplc="B99E9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E330BDF"/>
    <w:multiLevelType w:val="hybridMultilevel"/>
    <w:tmpl w:val="9FA02B68"/>
    <w:lvl w:ilvl="0" w:tplc="B7B8A6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7C30261"/>
    <w:multiLevelType w:val="hybridMultilevel"/>
    <w:tmpl w:val="EA544528"/>
    <w:lvl w:ilvl="0" w:tplc="75F83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764D35"/>
    <w:multiLevelType w:val="hybridMultilevel"/>
    <w:tmpl w:val="3A401F6A"/>
    <w:lvl w:ilvl="0" w:tplc="778838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5E4621"/>
    <w:multiLevelType w:val="hybridMultilevel"/>
    <w:tmpl w:val="6A2CA8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95A4324"/>
    <w:multiLevelType w:val="hybridMultilevel"/>
    <w:tmpl w:val="E64C87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A8337C4"/>
    <w:multiLevelType w:val="hybridMultilevel"/>
    <w:tmpl w:val="0CF674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34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21"/>
  </w:num>
  <w:num w:numId="10">
    <w:abstractNumId w:val="22"/>
  </w:num>
  <w:num w:numId="11">
    <w:abstractNumId w:val="9"/>
  </w:num>
  <w:num w:numId="12">
    <w:abstractNumId w:val="20"/>
  </w:num>
  <w:num w:numId="13">
    <w:abstractNumId w:val="28"/>
  </w:num>
  <w:num w:numId="14">
    <w:abstractNumId w:val="18"/>
  </w:num>
  <w:num w:numId="15">
    <w:abstractNumId w:val="29"/>
  </w:num>
  <w:num w:numId="16">
    <w:abstractNumId w:val="11"/>
  </w:num>
  <w:num w:numId="17">
    <w:abstractNumId w:val="31"/>
  </w:num>
  <w:num w:numId="18">
    <w:abstractNumId w:val="27"/>
  </w:num>
  <w:num w:numId="19">
    <w:abstractNumId w:val="4"/>
  </w:num>
  <w:num w:numId="20">
    <w:abstractNumId w:val="6"/>
  </w:num>
  <w:num w:numId="21">
    <w:abstractNumId w:val="10"/>
  </w:num>
  <w:num w:numId="22">
    <w:abstractNumId w:val="24"/>
  </w:num>
  <w:num w:numId="23">
    <w:abstractNumId w:val="32"/>
  </w:num>
  <w:num w:numId="24">
    <w:abstractNumId w:val="33"/>
  </w:num>
  <w:num w:numId="25">
    <w:abstractNumId w:val="15"/>
  </w:num>
  <w:num w:numId="26">
    <w:abstractNumId w:val="7"/>
  </w:num>
  <w:num w:numId="27">
    <w:abstractNumId w:val="0"/>
    <w:lvlOverride w:ilvl="0">
      <w:lvl w:ilvl="0">
        <w:numFmt w:val="bullet"/>
        <w:lvlText w:val=""/>
        <w:legacy w:legacy="1" w:legacySpace="0" w:legacyIndent="278"/>
        <w:lvlJc w:val="left"/>
        <w:rPr>
          <w:rFonts w:ascii="Symbol" w:hAnsi="Symbol" w:cs="Symbol" w:hint="default"/>
        </w:rPr>
      </w:lvl>
    </w:lvlOverride>
  </w:num>
  <w:num w:numId="28">
    <w:abstractNumId w:val="19"/>
  </w:num>
  <w:num w:numId="29">
    <w:abstractNumId w:val="1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9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30"/>
  </w:num>
  <w:num w:numId="33">
    <w:abstractNumId w:val="1"/>
  </w:num>
  <w:num w:numId="34">
    <w:abstractNumId w:val="2"/>
  </w:num>
  <w:num w:numId="35">
    <w:abstractNumId w:val="3"/>
  </w:num>
  <w:num w:numId="36">
    <w:abstractNumId w:val="14"/>
  </w:num>
  <w:num w:numId="37">
    <w:abstractNumId w:val="16"/>
  </w:num>
  <w:num w:numId="38">
    <w:abstractNumId w:val="5"/>
  </w:num>
  <w:num w:numId="39">
    <w:abstractNumId w:val="8"/>
  </w:num>
  <w:num w:numId="40">
    <w:abstractNumId w:val="23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75D8"/>
    <w:rsid w:val="0003414B"/>
    <w:rsid w:val="00070577"/>
    <w:rsid w:val="001A1797"/>
    <w:rsid w:val="001B6CC8"/>
    <w:rsid w:val="001F1C3E"/>
    <w:rsid w:val="002220C7"/>
    <w:rsid w:val="002418C5"/>
    <w:rsid w:val="00304165"/>
    <w:rsid w:val="00312F05"/>
    <w:rsid w:val="00392C8A"/>
    <w:rsid w:val="00397EEF"/>
    <w:rsid w:val="003B70B7"/>
    <w:rsid w:val="003F2089"/>
    <w:rsid w:val="00442872"/>
    <w:rsid w:val="004A0AF3"/>
    <w:rsid w:val="004E2143"/>
    <w:rsid w:val="004E4F07"/>
    <w:rsid w:val="005471E5"/>
    <w:rsid w:val="005B44CE"/>
    <w:rsid w:val="005E7767"/>
    <w:rsid w:val="006154D3"/>
    <w:rsid w:val="006257D9"/>
    <w:rsid w:val="00674CA3"/>
    <w:rsid w:val="00761DA0"/>
    <w:rsid w:val="0076754C"/>
    <w:rsid w:val="007960A0"/>
    <w:rsid w:val="007D625F"/>
    <w:rsid w:val="007E6178"/>
    <w:rsid w:val="007F192D"/>
    <w:rsid w:val="007F3DD1"/>
    <w:rsid w:val="00815B46"/>
    <w:rsid w:val="0083585E"/>
    <w:rsid w:val="008F31EB"/>
    <w:rsid w:val="009746B5"/>
    <w:rsid w:val="00993BCA"/>
    <w:rsid w:val="009E7E08"/>
    <w:rsid w:val="009F3C07"/>
    <w:rsid w:val="00A14FC7"/>
    <w:rsid w:val="00A26D90"/>
    <w:rsid w:val="00A41FDA"/>
    <w:rsid w:val="00A6484F"/>
    <w:rsid w:val="00AB25B8"/>
    <w:rsid w:val="00B34ABC"/>
    <w:rsid w:val="00C10F70"/>
    <w:rsid w:val="00CC2AC9"/>
    <w:rsid w:val="00D50242"/>
    <w:rsid w:val="00D6534B"/>
    <w:rsid w:val="00D775D8"/>
    <w:rsid w:val="00DE6D69"/>
    <w:rsid w:val="00E05513"/>
    <w:rsid w:val="00E272A1"/>
    <w:rsid w:val="00E30215"/>
    <w:rsid w:val="00E436B7"/>
    <w:rsid w:val="00E775D9"/>
    <w:rsid w:val="00EB4988"/>
    <w:rsid w:val="00EC608D"/>
    <w:rsid w:val="00EE2EE9"/>
    <w:rsid w:val="00F04F7B"/>
    <w:rsid w:val="00F270B7"/>
    <w:rsid w:val="00F40558"/>
    <w:rsid w:val="00F96545"/>
    <w:rsid w:val="00FD3888"/>
    <w:rsid w:val="00FF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13"/>
  </w:style>
  <w:style w:type="paragraph" w:styleId="1">
    <w:name w:val="heading 1"/>
    <w:basedOn w:val="a"/>
    <w:next w:val="a"/>
    <w:link w:val="10"/>
    <w:qFormat/>
    <w:rsid w:val="009F3C07"/>
    <w:pPr>
      <w:keepNext/>
      <w:spacing w:after="0" w:line="240" w:lineRule="auto"/>
      <w:ind w:left="-108" w:firstLine="108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9F3C0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775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7F3DD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F3DD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1"/>
    <w:rsid w:val="007F3D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7F3DD1"/>
    <w:rPr>
      <w:color w:val="0000FF"/>
      <w:u w:val="single"/>
    </w:rPr>
  </w:style>
  <w:style w:type="paragraph" w:styleId="a7">
    <w:name w:val="Plain Text"/>
    <w:basedOn w:val="a"/>
    <w:link w:val="a8"/>
    <w:rsid w:val="009E7E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9E7E08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Схема документа Знак"/>
    <w:basedOn w:val="a0"/>
    <w:link w:val="aa"/>
    <w:semiHidden/>
    <w:rsid w:val="00815B46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a">
    <w:name w:val="Document Map"/>
    <w:basedOn w:val="a"/>
    <w:link w:val="a9"/>
    <w:semiHidden/>
    <w:rsid w:val="00815B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link w:val="aa"/>
    <w:uiPriority w:val="99"/>
    <w:semiHidden/>
    <w:rsid w:val="00815B4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rsid w:val="00815B4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b"/>
    <w:rsid w:val="00815B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c"/>
    <w:uiPriority w:val="99"/>
    <w:semiHidden/>
    <w:rsid w:val="00815B46"/>
  </w:style>
  <w:style w:type="paragraph" w:styleId="ad">
    <w:name w:val="Normal (Web)"/>
    <w:basedOn w:val="a"/>
    <w:uiPriority w:val="99"/>
    <w:unhideWhenUsed/>
    <w:rsid w:val="0081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815B46"/>
  </w:style>
  <w:style w:type="paragraph" w:customStyle="1" w:styleId="xod">
    <w:name w:val="xod"/>
    <w:basedOn w:val="a"/>
    <w:rsid w:val="00815B4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815B46"/>
  </w:style>
  <w:style w:type="paragraph" w:customStyle="1" w:styleId="texturok">
    <w:name w:val="text_urok"/>
    <w:basedOn w:val="a"/>
    <w:link w:val="texturok0"/>
    <w:rsid w:val="00815B4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815B46"/>
    <w:rPr>
      <w:rFonts w:ascii="SchoolBookC" w:eastAsia="Times New Roman" w:hAnsi="SchoolBookC" w:cs="SchoolBookC"/>
      <w:color w:val="000000"/>
    </w:rPr>
  </w:style>
  <w:style w:type="paragraph" w:styleId="ae">
    <w:name w:val="header"/>
    <w:basedOn w:val="a"/>
    <w:link w:val="af"/>
    <w:uiPriority w:val="99"/>
    <w:semiHidden/>
    <w:unhideWhenUsed/>
    <w:rsid w:val="00815B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815B46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F3C0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9F3C0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13">
    <w:name w:val="Знак1"/>
    <w:basedOn w:val="a"/>
    <w:rsid w:val="009F3C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0">
    <w:name w:val="page number"/>
    <w:basedOn w:val="a0"/>
    <w:rsid w:val="009F3C07"/>
  </w:style>
  <w:style w:type="character" w:customStyle="1" w:styleId="url1">
    <w:name w:val="url1"/>
    <w:basedOn w:val="a0"/>
    <w:uiPriority w:val="99"/>
    <w:rsid w:val="009F3C07"/>
    <w:rPr>
      <w:rFonts w:ascii="Arial" w:hAnsi="Arial" w:cs="Arial"/>
      <w:sz w:val="15"/>
      <w:szCs w:val="15"/>
      <w:u w:val="none"/>
    </w:rPr>
  </w:style>
  <w:style w:type="paragraph" w:customStyle="1" w:styleId="31">
    <w:name w:val="Основной текст с отступом 31"/>
    <w:basedOn w:val="a"/>
    <w:uiPriority w:val="99"/>
    <w:rsid w:val="009F3C07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hyperlink" Target="http://www.stihi-rus.ru/pravil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press.ru" TargetMode="External"/><Relationship Id="rId12" Type="http://schemas.openxmlformats.org/officeDocument/2006/relationships/hyperlink" Target="http://www.philolog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rus@1september.ru" TargetMode="External"/><Relationship Id="rId11" Type="http://schemas.openxmlformats.org/officeDocument/2006/relationships/hyperlink" Target="http://spravka.gramota.ru/" TargetMode="External"/><Relationship Id="rId5" Type="http://schemas.openxmlformats.org/officeDocument/2006/relationships/hyperlink" Target="http://festival.1september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ruscorpor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.ndo.ru/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33</Pages>
  <Words>11262</Words>
  <Characters>64197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agmin</cp:lastModifiedBy>
  <cp:revision>4</cp:revision>
  <cp:lastPrinted>2018-09-11T14:16:00Z</cp:lastPrinted>
  <dcterms:created xsi:type="dcterms:W3CDTF">2019-07-31T08:37:00Z</dcterms:created>
  <dcterms:modified xsi:type="dcterms:W3CDTF">2019-09-05T18:56:00Z</dcterms:modified>
</cp:coreProperties>
</file>